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27A0C" w14:textId="77777777" w:rsidR="00441D35" w:rsidRPr="00515916" w:rsidRDefault="003C64BF">
      <w:pPr>
        <w:pStyle w:val="Heading1"/>
        <w:rPr>
          <w:rFonts w:ascii="Times New Roman" w:hAnsi="Times New Roman" w:cs="Times New Roman"/>
          <w:color w:val="auto"/>
        </w:rPr>
      </w:pPr>
      <w:r w:rsidRPr="00515916">
        <w:rPr>
          <w:rFonts w:ascii="Times New Roman" w:hAnsi="Times New Roman" w:cs="Times New Roman"/>
          <w:color w:val="auto"/>
        </w:rPr>
        <w:t>ReadMe: Body Image and Quality of Life Interview Data, 2024</w:t>
      </w:r>
    </w:p>
    <w:p w14:paraId="5840D0B6" w14:textId="77777777" w:rsidR="00441D35" w:rsidRPr="00515916" w:rsidRDefault="003C64BF">
      <w:pPr>
        <w:pStyle w:val="Heading2"/>
        <w:rPr>
          <w:rFonts w:ascii="Times New Roman" w:hAnsi="Times New Roman" w:cs="Times New Roman"/>
          <w:color w:val="auto"/>
        </w:rPr>
      </w:pPr>
      <w:r w:rsidRPr="00515916">
        <w:rPr>
          <w:rFonts w:ascii="Times New Roman" w:hAnsi="Times New Roman" w:cs="Times New Roman"/>
          <w:color w:val="auto"/>
        </w:rPr>
        <w:t>Overview</w:t>
      </w:r>
    </w:p>
    <w:p w14:paraId="4993C95B" w14:textId="1D5C4AC8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</w:rPr>
        <w:t>This dataset contains qualitative data collected through semi-structured interviews with trans men</w:t>
      </w:r>
      <w:r>
        <w:rPr>
          <w:rFonts w:ascii="Times New Roman" w:hAnsi="Times New Roman" w:cs="Times New Roman"/>
        </w:rPr>
        <w:t xml:space="preserve"> between August and September 2024. The interviews explored body image and quality of life, focusing on their experiences of gender congruence and societal influences. </w:t>
      </w:r>
    </w:p>
    <w:p w14:paraId="45A08FD6" w14:textId="77777777" w:rsidR="00441D35" w:rsidRPr="00515916" w:rsidRDefault="003C64BF">
      <w:pPr>
        <w:pStyle w:val="Heading2"/>
        <w:rPr>
          <w:rFonts w:ascii="Times New Roman" w:hAnsi="Times New Roman" w:cs="Times New Roman"/>
          <w:color w:val="auto"/>
        </w:rPr>
      </w:pPr>
      <w:r w:rsidRPr="00515916">
        <w:rPr>
          <w:rFonts w:ascii="Times New Roman" w:hAnsi="Times New Roman" w:cs="Times New Roman"/>
          <w:color w:val="auto"/>
        </w:rPr>
        <w:t>Data Collection</w:t>
      </w:r>
    </w:p>
    <w:p w14:paraId="3BBACE2C" w14:textId="1A83789B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  <w:b/>
          <w:bCs/>
          <w:i/>
          <w:iCs/>
        </w:rPr>
        <w:t>Collection Method:</w:t>
      </w:r>
      <w:r w:rsidRPr="00515916">
        <w:rPr>
          <w:rFonts w:ascii="Times New Roman" w:hAnsi="Times New Roman" w:cs="Times New Roman"/>
        </w:rPr>
        <w:t xml:space="preserve"> Semi-structured interviews conducted via MS Teams.</w:t>
      </w:r>
      <w:r w:rsidR="0051591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second author completed the interviews</w:t>
      </w:r>
      <w:r w:rsidR="00515916">
        <w:rPr>
          <w:rFonts w:ascii="Times New Roman" w:hAnsi="Times New Roman" w:cs="Times New Roman"/>
        </w:rPr>
        <w:t xml:space="preserve">. </w:t>
      </w:r>
    </w:p>
    <w:p w14:paraId="08844820" w14:textId="77777777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  <w:b/>
          <w:bCs/>
          <w:i/>
          <w:iCs/>
        </w:rPr>
        <w:t>Participants:</w:t>
      </w:r>
      <w:r w:rsidRPr="00515916">
        <w:rPr>
          <w:rFonts w:ascii="Times New Roman" w:hAnsi="Times New Roman" w:cs="Times New Roman"/>
        </w:rPr>
        <w:t xml:space="preserve"> Trans men aged 18–30 from the United Kingdom, Portugal, Germany, Canada, Italy, France, Netherlands, and Spain.</w:t>
      </w:r>
    </w:p>
    <w:p w14:paraId="55CFBACE" w14:textId="77777777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  <w:b/>
          <w:bCs/>
          <w:i/>
          <w:iCs/>
        </w:rPr>
        <w:t>Sample Size:</w:t>
      </w:r>
      <w:r w:rsidRPr="00515916">
        <w:rPr>
          <w:rFonts w:ascii="Times New Roman" w:hAnsi="Times New Roman" w:cs="Times New Roman"/>
        </w:rPr>
        <w:t xml:space="preserve"> 18 participants.</w:t>
      </w:r>
    </w:p>
    <w:p w14:paraId="1D3E601B" w14:textId="3F40C2E9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  <w:b/>
          <w:bCs/>
          <w:i/>
          <w:iCs/>
        </w:rPr>
        <w:t>Interview Schedule:</w:t>
      </w:r>
      <w:r w:rsidRPr="00515916">
        <w:rPr>
          <w:rFonts w:ascii="Times New Roman" w:hAnsi="Times New Roman" w:cs="Times New Roman"/>
        </w:rPr>
        <w:t xml:space="preserve"> The schedule and associated documents can be accessed on the project’s OSF page: </w:t>
      </w:r>
      <w:hyperlink r:id="rId6" w:history="1">
        <w:r w:rsidR="00515916" w:rsidRPr="004B7A8A">
          <w:rPr>
            <w:rStyle w:val="Hyperlink"/>
            <w:rFonts w:ascii="Times New Roman" w:hAnsi="Times New Roman" w:cs="Times New Roman"/>
          </w:rPr>
          <w:t>https://osf.io/t6y37/</w:t>
        </w:r>
      </w:hyperlink>
      <w:r w:rsidR="00515916">
        <w:rPr>
          <w:rFonts w:ascii="Times New Roman" w:hAnsi="Times New Roman" w:cs="Times New Roman"/>
        </w:rPr>
        <w:t>. We have also uploaded the interview schedule as part of this deposit.</w:t>
      </w:r>
    </w:p>
    <w:p w14:paraId="2AA02F5A" w14:textId="06C72DBC" w:rsidR="00515916" w:rsidRDefault="003C64BF">
      <w:pPr>
        <w:rPr>
          <w:rFonts w:ascii="Times New Roman" w:hAnsi="Times New Roman" w:cs="Times New Roman"/>
        </w:rPr>
      </w:pPr>
      <w:proofErr w:type="spellStart"/>
      <w:r w:rsidRPr="00515916">
        <w:rPr>
          <w:rFonts w:ascii="Times New Roman" w:hAnsi="Times New Roman" w:cs="Times New Roman"/>
          <w:b/>
          <w:bCs/>
          <w:i/>
          <w:iCs/>
        </w:rPr>
        <w:t>Pseudonymisation</w:t>
      </w:r>
      <w:proofErr w:type="spellEnd"/>
      <w:r w:rsidRPr="00515916">
        <w:rPr>
          <w:rFonts w:ascii="Times New Roman" w:hAnsi="Times New Roman" w:cs="Times New Roman"/>
          <w:b/>
          <w:bCs/>
          <w:i/>
          <w:iCs/>
        </w:rPr>
        <w:t>:</w:t>
      </w:r>
      <w:r w:rsidRPr="00515916">
        <w:rPr>
          <w:rFonts w:ascii="Times New Roman" w:hAnsi="Times New Roman" w:cs="Times New Roman"/>
        </w:rPr>
        <w:t xml:space="preserve"> All participant data has been pseudonymised to ensure confidentiality. Transcripts are labelled with pseudonyms and do not contain identifiable information.</w:t>
      </w:r>
    </w:p>
    <w:p w14:paraId="7AFB3521" w14:textId="70020BC7" w:rsidR="00C76F1E" w:rsidRPr="00C76F1E" w:rsidRDefault="00C76F1E">
      <w:pPr>
        <w:rPr>
          <w:rFonts w:ascii="Times New Roman" w:hAnsi="Times New Roman" w:cs="Times New Roman"/>
          <w:b/>
          <w:bCs/>
        </w:rPr>
      </w:pPr>
      <w:r w:rsidRPr="00C76F1E">
        <w:rPr>
          <w:rFonts w:ascii="Times New Roman" w:hAnsi="Times New Roman" w:cs="Times New Roman"/>
          <w:b/>
          <w:bCs/>
        </w:rPr>
        <w:t>Please contact the authors of this dataset if you decide to use this data or if any subsequent publications arise from the use of this data.</w:t>
      </w:r>
    </w:p>
    <w:p w14:paraId="4FF0DF84" w14:textId="5A528409" w:rsidR="00441D35" w:rsidRPr="00515916" w:rsidRDefault="003C64BF">
      <w:pPr>
        <w:pStyle w:val="Heading2"/>
        <w:rPr>
          <w:rFonts w:ascii="Times New Roman" w:hAnsi="Times New Roman" w:cs="Times New Roman"/>
          <w:color w:val="auto"/>
        </w:rPr>
      </w:pPr>
      <w:r w:rsidRPr="00515916">
        <w:rPr>
          <w:rFonts w:ascii="Times New Roman" w:hAnsi="Times New Roman" w:cs="Times New Roman"/>
          <w:color w:val="auto"/>
        </w:rPr>
        <w:t>Files in This Dataset</w:t>
      </w:r>
    </w:p>
    <w:p w14:paraId="66BBB7F9" w14:textId="77777777" w:rsidR="00441D35" w:rsidRPr="00515916" w:rsidRDefault="003C64BF">
      <w:pPr>
        <w:rPr>
          <w:rFonts w:ascii="Times New Roman" w:hAnsi="Times New Roman" w:cs="Times New Roman"/>
        </w:rPr>
      </w:pPr>
      <w:r w:rsidRPr="00515916">
        <w:rPr>
          <w:rFonts w:ascii="Times New Roman" w:hAnsi="Times New Roman" w:cs="Times New Roman"/>
        </w:rPr>
        <w:t>The following files have been archived, each representing an individual interview transcript: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2943"/>
        <w:gridCol w:w="7230"/>
      </w:tblGrid>
      <w:tr w:rsidR="00515916" w:rsidRPr="00515916" w14:paraId="14373F7A" w14:textId="77777777" w:rsidTr="00515916">
        <w:tc>
          <w:tcPr>
            <w:tcW w:w="2943" w:type="dxa"/>
          </w:tcPr>
          <w:p w14:paraId="4A8DB04F" w14:textId="77777777" w:rsidR="00441D35" w:rsidRPr="00515916" w:rsidRDefault="003C64BF">
            <w:pPr>
              <w:rPr>
                <w:rFonts w:ascii="Times New Roman" w:hAnsi="Times New Roman" w:cs="Times New Roman"/>
                <w:b/>
                <w:bCs/>
              </w:rPr>
            </w:pPr>
            <w:r w:rsidRPr="00515916">
              <w:rPr>
                <w:rFonts w:ascii="Times New Roman" w:hAnsi="Times New Roman" w:cs="Times New Roman"/>
                <w:b/>
                <w:bCs/>
              </w:rPr>
              <w:t>File Name</w:t>
            </w:r>
          </w:p>
        </w:tc>
        <w:tc>
          <w:tcPr>
            <w:tcW w:w="7230" w:type="dxa"/>
          </w:tcPr>
          <w:p w14:paraId="38B1B345" w14:textId="77777777" w:rsidR="00441D35" w:rsidRPr="00515916" w:rsidRDefault="003C64BF">
            <w:pPr>
              <w:rPr>
                <w:rFonts w:ascii="Times New Roman" w:hAnsi="Times New Roman" w:cs="Times New Roman"/>
                <w:b/>
                <w:bCs/>
              </w:rPr>
            </w:pPr>
            <w:r w:rsidRPr="00515916">
              <w:rPr>
                <w:rFonts w:ascii="Times New Roman" w:hAnsi="Times New Roman" w:cs="Times New Roman"/>
                <w:b/>
                <w:bCs/>
              </w:rPr>
              <w:t>File Description</w:t>
            </w:r>
          </w:p>
        </w:tc>
      </w:tr>
      <w:tr w:rsidR="00515916" w:rsidRPr="00515916" w14:paraId="2042379D" w14:textId="77777777" w:rsidTr="00515916">
        <w:tc>
          <w:tcPr>
            <w:tcW w:w="2943" w:type="dxa"/>
          </w:tcPr>
          <w:p w14:paraId="268AE3E5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TMBI_Interview_Josh</w:t>
            </w:r>
            <w:proofErr w:type="spellEnd"/>
          </w:p>
        </w:tc>
        <w:tc>
          <w:tcPr>
            <w:tcW w:w="7230" w:type="dxa"/>
          </w:tcPr>
          <w:p w14:paraId="395580FD" w14:textId="7D691C05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Josh</w:t>
            </w:r>
          </w:p>
        </w:tc>
      </w:tr>
      <w:tr w:rsidR="00515916" w:rsidRPr="00515916" w14:paraId="7D5BCD80" w14:textId="77777777" w:rsidTr="00515916">
        <w:tc>
          <w:tcPr>
            <w:tcW w:w="2943" w:type="dxa"/>
          </w:tcPr>
          <w:p w14:paraId="275C4360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TMBI_Interview_Eden</w:t>
            </w:r>
            <w:proofErr w:type="spellEnd"/>
          </w:p>
        </w:tc>
        <w:tc>
          <w:tcPr>
            <w:tcW w:w="7230" w:type="dxa"/>
          </w:tcPr>
          <w:p w14:paraId="19917C57" w14:textId="692D8CF8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Eden</w:t>
            </w:r>
          </w:p>
        </w:tc>
      </w:tr>
      <w:tr w:rsidR="00515916" w:rsidRPr="00515916" w14:paraId="78F8ECD7" w14:textId="77777777" w:rsidTr="00515916">
        <w:tc>
          <w:tcPr>
            <w:tcW w:w="2943" w:type="dxa"/>
          </w:tcPr>
          <w:p w14:paraId="45E794AC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TMBI_Interview_Lucky</w:t>
            </w:r>
            <w:proofErr w:type="spellEnd"/>
          </w:p>
        </w:tc>
        <w:tc>
          <w:tcPr>
            <w:tcW w:w="7230" w:type="dxa"/>
          </w:tcPr>
          <w:p w14:paraId="603F56FC" w14:textId="15C3B945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Lucky</w:t>
            </w:r>
          </w:p>
        </w:tc>
      </w:tr>
      <w:tr w:rsidR="00515916" w:rsidRPr="00515916" w14:paraId="157FBBA7" w14:textId="77777777" w:rsidTr="00515916">
        <w:tc>
          <w:tcPr>
            <w:tcW w:w="2943" w:type="dxa"/>
          </w:tcPr>
          <w:p w14:paraId="00A2F882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TMBI_Interview_Florian</w:t>
            </w:r>
            <w:proofErr w:type="spellEnd"/>
          </w:p>
        </w:tc>
        <w:tc>
          <w:tcPr>
            <w:tcW w:w="7230" w:type="dxa"/>
          </w:tcPr>
          <w:p w14:paraId="07244535" w14:textId="25F90204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Florian</w:t>
            </w:r>
          </w:p>
        </w:tc>
      </w:tr>
      <w:tr w:rsidR="00515916" w:rsidRPr="00515916" w14:paraId="388C1E73" w14:textId="77777777" w:rsidTr="00515916">
        <w:tc>
          <w:tcPr>
            <w:tcW w:w="2943" w:type="dxa"/>
          </w:tcPr>
          <w:p w14:paraId="604EB9E3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TMBI_Interview_Connor</w:t>
            </w:r>
            <w:proofErr w:type="spellEnd"/>
          </w:p>
        </w:tc>
        <w:tc>
          <w:tcPr>
            <w:tcW w:w="7230" w:type="dxa"/>
          </w:tcPr>
          <w:p w14:paraId="473E3535" w14:textId="6B3B9655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Connor</w:t>
            </w:r>
          </w:p>
        </w:tc>
      </w:tr>
      <w:tr w:rsidR="00515916" w:rsidRPr="00515916" w14:paraId="1A2CF9E6" w14:textId="77777777" w:rsidTr="00515916">
        <w:tc>
          <w:tcPr>
            <w:tcW w:w="2943" w:type="dxa"/>
          </w:tcPr>
          <w:p w14:paraId="727906B4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TMBI_Interview_Goose</w:t>
            </w:r>
            <w:proofErr w:type="spellEnd"/>
          </w:p>
        </w:tc>
        <w:tc>
          <w:tcPr>
            <w:tcW w:w="7230" w:type="dxa"/>
          </w:tcPr>
          <w:p w14:paraId="28031AEF" w14:textId="6ED1798E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Goose</w:t>
            </w:r>
          </w:p>
        </w:tc>
      </w:tr>
      <w:tr w:rsidR="00515916" w:rsidRPr="00515916" w14:paraId="35403CD6" w14:textId="77777777" w:rsidTr="00515916">
        <w:tc>
          <w:tcPr>
            <w:tcW w:w="2943" w:type="dxa"/>
          </w:tcPr>
          <w:p w14:paraId="4A7BB370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TMBI_Interview_Sam</w:t>
            </w:r>
            <w:proofErr w:type="spellEnd"/>
          </w:p>
        </w:tc>
        <w:tc>
          <w:tcPr>
            <w:tcW w:w="7230" w:type="dxa"/>
          </w:tcPr>
          <w:p w14:paraId="069FA316" w14:textId="7B523602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Sam</w:t>
            </w:r>
          </w:p>
        </w:tc>
      </w:tr>
      <w:tr w:rsidR="00515916" w:rsidRPr="00515916" w14:paraId="283AAD55" w14:textId="77777777" w:rsidTr="00515916">
        <w:tc>
          <w:tcPr>
            <w:tcW w:w="2943" w:type="dxa"/>
          </w:tcPr>
          <w:p w14:paraId="7C6AC045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TMBI_Interview_Marek</w:t>
            </w:r>
            <w:proofErr w:type="spellEnd"/>
          </w:p>
        </w:tc>
        <w:tc>
          <w:tcPr>
            <w:tcW w:w="7230" w:type="dxa"/>
          </w:tcPr>
          <w:p w14:paraId="265F11CD" w14:textId="36E2C7C7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Marek</w:t>
            </w:r>
          </w:p>
        </w:tc>
      </w:tr>
      <w:tr w:rsidR="00515916" w:rsidRPr="00515916" w14:paraId="5C2E4792" w14:textId="77777777" w:rsidTr="00515916">
        <w:tc>
          <w:tcPr>
            <w:tcW w:w="2943" w:type="dxa"/>
          </w:tcPr>
          <w:p w14:paraId="6E1850C5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TMBI_Interview_Aztruc</w:t>
            </w:r>
            <w:proofErr w:type="spellEnd"/>
          </w:p>
        </w:tc>
        <w:tc>
          <w:tcPr>
            <w:tcW w:w="7230" w:type="dxa"/>
          </w:tcPr>
          <w:p w14:paraId="35DF8CEE" w14:textId="2807A4DB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proofErr w:type="spellStart"/>
            <w:r w:rsidRPr="00515916">
              <w:rPr>
                <w:rFonts w:ascii="Times New Roman" w:hAnsi="Times New Roman" w:cs="Times New Roman"/>
                <w:i/>
                <w:iCs/>
              </w:rPr>
              <w:t>Aztruc</w:t>
            </w:r>
            <w:proofErr w:type="spellEnd"/>
          </w:p>
        </w:tc>
      </w:tr>
      <w:tr w:rsidR="00515916" w:rsidRPr="00515916" w14:paraId="1968E245" w14:textId="77777777" w:rsidTr="00515916">
        <w:tc>
          <w:tcPr>
            <w:tcW w:w="2943" w:type="dxa"/>
          </w:tcPr>
          <w:p w14:paraId="767CA652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TMBI_Interview_Floyd</w:t>
            </w:r>
            <w:proofErr w:type="spellEnd"/>
          </w:p>
        </w:tc>
        <w:tc>
          <w:tcPr>
            <w:tcW w:w="7230" w:type="dxa"/>
          </w:tcPr>
          <w:p w14:paraId="2705826A" w14:textId="4C2A9B9C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>Individual transcript of an interview with</w:t>
            </w:r>
            <w:r w:rsidR="00515916">
              <w:rPr>
                <w:rFonts w:ascii="Times New Roman" w:hAnsi="Times New Roman" w:cs="Times New Roman"/>
              </w:rPr>
              <w:t xml:space="preserve">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Floyd</w:t>
            </w:r>
          </w:p>
        </w:tc>
      </w:tr>
      <w:tr w:rsidR="00515916" w:rsidRPr="00515916" w14:paraId="19269D00" w14:textId="77777777" w:rsidTr="00515916">
        <w:tc>
          <w:tcPr>
            <w:tcW w:w="2943" w:type="dxa"/>
          </w:tcPr>
          <w:p w14:paraId="67BD28A9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TMBI_Interview_Ben</w:t>
            </w:r>
            <w:proofErr w:type="spellEnd"/>
          </w:p>
        </w:tc>
        <w:tc>
          <w:tcPr>
            <w:tcW w:w="7230" w:type="dxa"/>
          </w:tcPr>
          <w:p w14:paraId="5ECDD30E" w14:textId="3DEAE238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Ben</w:t>
            </w:r>
          </w:p>
        </w:tc>
      </w:tr>
      <w:tr w:rsidR="00515916" w:rsidRPr="00515916" w14:paraId="7DBF3DB0" w14:textId="77777777" w:rsidTr="00515916">
        <w:tc>
          <w:tcPr>
            <w:tcW w:w="2943" w:type="dxa"/>
          </w:tcPr>
          <w:p w14:paraId="7961C577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TMBI_Interview_Alfred</w:t>
            </w:r>
            <w:proofErr w:type="spellEnd"/>
          </w:p>
        </w:tc>
        <w:tc>
          <w:tcPr>
            <w:tcW w:w="7230" w:type="dxa"/>
          </w:tcPr>
          <w:p w14:paraId="36E15679" w14:textId="3EC3238C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Alfred</w:t>
            </w:r>
          </w:p>
        </w:tc>
      </w:tr>
      <w:tr w:rsidR="00515916" w:rsidRPr="00515916" w14:paraId="0EBAC6E0" w14:textId="77777777" w:rsidTr="00515916">
        <w:tc>
          <w:tcPr>
            <w:tcW w:w="2943" w:type="dxa"/>
          </w:tcPr>
          <w:p w14:paraId="2CAE920F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TMBI_Interview_JJ</w:t>
            </w:r>
            <w:proofErr w:type="spellEnd"/>
          </w:p>
        </w:tc>
        <w:tc>
          <w:tcPr>
            <w:tcW w:w="7230" w:type="dxa"/>
          </w:tcPr>
          <w:p w14:paraId="40260C83" w14:textId="6F42375B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JJ</w:t>
            </w:r>
          </w:p>
        </w:tc>
      </w:tr>
      <w:tr w:rsidR="00515916" w:rsidRPr="00515916" w14:paraId="76EA23EF" w14:textId="77777777" w:rsidTr="00515916">
        <w:tc>
          <w:tcPr>
            <w:tcW w:w="2943" w:type="dxa"/>
          </w:tcPr>
          <w:p w14:paraId="2E6C2537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TMBI_Interview_Arrow</w:t>
            </w:r>
            <w:proofErr w:type="spellEnd"/>
          </w:p>
        </w:tc>
        <w:tc>
          <w:tcPr>
            <w:tcW w:w="7230" w:type="dxa"/>
          </w:tcPr>
          <w:p w14:paraId="05DC7E69" w14:textId="79B42AF8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>Individual transcript of an interview with</w:t>
            </w:r>
            <w:r w:rsidR="00515916">
              <w:rPr>
                <w:rFonts w:ascii="Times New Roman" w:hAnsi="Times New Roman" w:cs="Times New Roman"/>
              </w:rPr>
              <w:t xml:space="preserve">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Arrow</w:t>
            </w:r>
          </w:p>
        </w:tc>
      </w:tr>
      <w:tr w:rsidR="00515916" w:rsidRPr="00515916" w14:paraId="3E5D4F98" w14:textId="77777777" w:rsidTr="00515916">
        <w:tc>
          <w:tcPr>
            <w:tcW w:w="2943" w:type="dxa"/>
          </w:tcPr>
          <w:p w14:paraId="0F7184F5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TMBI_Interview_Leonard</w:t>
            </w:r>
            <w:proofErr w:type="spellEnd"/>
          </w:p>
        </w:tc>
        <w:tc>
          <w:tcPr>
            <w:tcW w:w="7230" w:type="dxa"/>
          </w:tcPr>
          <w:p w14:paraId="11066BAC" w14:textId="476D0B26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Leonard</w:t>
            </w:r>
          </w:p>
        </w:tc>
      </w:tr>
      <w:tr w:rsidR="00515916" w:rsidRPr="00515916" w14:paraId="39FEFF0F" w14:textId="77777777" w:rsidTr="00515916">
        <w:tc>
          <w:tcPr>
            <w:tcW w:w="2943" w:type="dxa"/>
          </w:tcPr>
          <w:p w14:paraId="1CC35735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TMBI_Interview_Dorian</w:t>
            </w:r>
            <w:proofErr w:type="spellEnd"/>
          </w:p>
        </w:tc>
        <w:tc>
          <w:tcPr>
            <w:tcW w:w="7230" w:type="dxa"/>
          </w:tcPr>
          <w:p w14:paraId="0CF54FB1" w14:textId="3D35A962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Dorian</w:t>
            </w:r>
          </w:p>
        </w:tc>
      </w:tr>
      <w:tr w:rsidR="00515916" w:rsidRPr="00515916" w14:paraId="41E4C4F6" w14:textId="77777777" w:rsidTr="00515916">
        <w:tc>
          <w:tcPr>
            <w:tcW w:w="2943" w:type="dxa"/>
          </w:tcPr>
          <w:p w14:paraId="068BC06A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lastRenderedPageBreak/>
              <w:t>TMBI_Interview_Lu</w:t>
            </w:r>
            <w:proofErr w:type="spellEnd"/>
          </w:p>
        </w:tc>
        <w:tc>
          <w:tcPr>
            <w:tcW w:w="7230" w:type="dxa"/>
          </w:tcPr>
          <w:p w14:paraId="3A614D71" w14:textId="505ADFB4" w:rsidR="00441D35" w:rsidRPr="00515916" w:rsidRDefault="003C64BF">
            <w:pPr>
              <w:rPr>
                <w:rFonts w:ascii="Times New Roman" w:hAnsi="Times New Roman" w:cs="Times New Roman"/>
                <w:i/>
                <w:iCs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Lu</w:t>
            </w:r>
          </w:p>
        </w:tc>
      </w:tr>
      <w:tr w:rsidR="00515916" w:rsidRPr="00515916" w14:paraId="5D43FD5E" w14:textId="77777777" w:rsidTr="00515916">
        <w:tc>
          <w:tcPr>
            <w:tcW w:w="2943" w:type="dxa"/>
          </w:tcPr>
          <w:p w14:paraId="0064F434" w14:textId="77777777" w:rsidR="00441D35" w:rsidRPr="00515916" w:rsidRDefault="003C64BF">
            <w:pPr>
              <w:rPr>
                <w:rFonts w:ascii="Times New Roman" w:hAnsi="Times New Roman" w:cs="Times New Roman"/>
              </w:rPr>
            </w:pPr>
            <w:proofErr w:type="spellStart"/>
            <w:r w:rsidRPr="00515916">
              <w:rPr>
                <w:rFonts w:ascii="Times New Roman" w:hAnsi="Times New Roman" w:cs="Times New Roman"/>
              </w:rPr>
              <w:t>TMBI_Interview_Stan</w:t>
            </w:r>
            <w:proofErr w:type="spellEnd"/>
          </w:p>
        </w:tc>
        <w:tc>
          <w:tcPr>
            <w:tcW w:w="7230" w:type="dxa"/>
          </w:tcPr>
          <w:p w14:paraId="3BF91268" w14:textId="7017EFE6" w:rsidR="00441D35" w:rsidRPr="00515916" w:rsidRDefault="003C64BF">
            <w:pPr>
              <w:rPr>
                <w:rFonts w:ascii="Times New Roman" w:hAnsi="Times New Roman" w:cs="Times New Roman"/>
              </w:rPr>
            </w:pPr>
            <w:r w:rsidRPr="00515916">
              <w:rPr>
                <w:rFonts w:ascii="Times New Roman" w:hAnsi="Times New Roman" w:cs="Times New Roman"/>
              </w:rPr>
              <w:t xml:space="preserve">Individual transcript of an interview with </w:t>
            </w:r>
            <w:r w:rsidRPr="00515916">
              <w:rPr>
                <w:rFonts w:ascii="Times New Roman" w:hAnsi="Times New Roman" w:cs="Times New Roman"/>
                <w:i/>
                <w:iCs/>
              </w:rPr>
              <w:t>Stan</w:t>
            </w:r>
          </w:p>
        </w:tc>
      </w:tr>
    </w:tbl>
    <w:p w14:paraId="3CA24E88" w14:textId="615B2FA2" w:rsidR="00441D35" w:rsidRPr="00515916" w:rsidRDefault="00441D35">
      <w:pPr>
        <w:rPr>
          <w:rFonts w:ascii="Times New Roman" w:hAnsi="Times New Roman" w:cs="Times New Roman"/>
        </w:rPr>
      </w:pPr>
    </w:p>
    <w:sectPr w:rsidR="00441D35" w:rsidRPr="0051591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97338452">
    <w:abstractNumId w:val="8"/>
  </w:num>
  <w:num w:numId="2" w16cid:durableId="9644789">
    <w:abstractNumId w:val="6"/>
  </w:num>
  <w:num w:numId="3" w16cid:durableId="1884554396">
    <w:abstractNumId w:val="5"/>
  </w:num>
  <w:num w:numId="4" w16cid:durableId="1547061917">
    <w:abstractNumId w:val="4"/>
  </w:num>
  <w:num w:numId="5" w16cid:durableId="1393382004">
    <w:abstractNumId w:val="7"/>
  </w:num>
  <w:num w:numId="6" w16cid:durableId="923957812">
    <w:abstractNumId w:val="3"/>
  </w:num>
  <w:num w:numId="7" w16cid:durableId="593244355">
    <w:abstractNumId w:val="2"/>
  </w:num>
  <w:num w:numId="8" w16cid:durableId="26680346">
    <w:abstractNumId w:val="1"/>
  </w:num>
  <w:num w:numId="9" w16cid:durableId="210259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3MDU2MDc2sDQ2MDNT0lEKTi0uzszPAykwrAUAl7FrXiwAAAA="/>
  </w:docVars>
  <w:rsids>
    <w:rsidRoot w:val="00B47730"/>
    <w:rsid w:val="00034616"/>
    <w:rsid w:val="0006063C"/>
    <w:rsid w:val="0015074B"/>
    <w:rsid w:val="0029639D"/>
    <w:rsid w:val="00326F90"/>
    <w:rsid w:val="003C64BF"/>
    <w:rsid w:val="00441D35"/>
    <w:rsid w:val="00515916"/>
    <w:rsid w:val="007647DA"/>
    <w:rsid w:val="00832AD0"/>
    <w:rsid w:val="00AA1D8D"/>
    <w:rsid w:val="00B47730"/>
    <w:rsid w:val="00C76F1E"/>
    <w:rsid w:val="00CB0664"/>
    <w:rsid w:val="00E905D7"/>
    <w:rsid w:val="00EB31DC"/>
    <w:rsid w:val="00FC206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34E8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159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sf.io/t6y3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2198</Characters>
  <Application>Microsoft Office Word</Application>
  <DocSecurity>0</DocSecurity>
  <Lines>18</Lines>
  <Paragraphs>5</Paragraphs>
  <ScaleCrop>false</ScaleCrop>
  <Manager/>
  <Company/>
  <LinksUpToDate>false</LinksUpToDate>
  <CharactersWithSpaces>2578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2025-01-07T09:46:00Z</dcterms:created>
  <dcterms:modified xsi:type="dcterms:W3CDTF">2025-01-07T09:46:00Z</dcterms:modified>
  <cp:category/>
</cp:coreProperties>
</file>