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4FF05" w14:textId="77777777" w:rsidR="00861390" w:rsidRDefault="00000000">
      <w:pPr>
        <w:pStyle w:val="Heading1"/>
      </w:pPr>
      <w:r>
        <w:rPr>
          <w:sz w:val="32"/>
        </w:rPr>
        <w:t>UK Data Archive Data Dictionary</w:t>
      </w:r>
    </w:p>
    <w:p w14:paraId="31284C04" w14:textId="77777777" w:rsidR="00861390" w:rsidRDefault="00000000">
      <w:r>
        <w:br/>
        <w:t>File-level information:</w:t>
      </w:r>
    </w:p>
    <w:p w14:paraId="71F91030" w14:textId="77777777" w:rsidR="00861390" w:rsidRDefault="00000000">
      <w:r>
        <w:rPr>
          <w:b/>
        </w:rPr>
        <w:t xml:space="preserve">File Name = </w:t>
      </w:r>
      <w:r>
        <w:t>F:\CoCoMoData\CoCoMo_QuestionnaireSurvey_Data.sav</w:t>
      </w:r>
    </w:p>
    <w:p w14:paraId="7AEF005D" w14:textId="77777777" w:rsidR="00861390" w:rsidRDefault="00000000">
      <w:r>
        <w:rPr>
          <w:b/>
        </w:rPr>
        <w:t xml:space="preserve">Number of variables = </w:t>
      </w:r>
      <w:r>
        <w:t>215</w:t>
      </w:r>
    </w:p>
    <w:p w14:paraId="3DEDE499" w14:textId="77777777" w:rsidR="00861390" w:rsidRDefault="00000000">
      <w:r>
        <w:rPr>
          <w:b/>
        </w:rPr>
        <w:t xml:space="preserve">Number of cases = </w:t>
      </w:r>
      <w:r>
        <w:t>2058</w:t>
      </w:r>
    </w:p>
    <w:p w14:paraId="6A67A250" w14:textId="77777777" w:rsidR="00861390" w:rsidRDefault="00000000">
      <w:r>
        <w:br/>
        <w:t>Variable-level information:</w:t>
      </w:r>
    </w:p>
    <w:p w14:paraId="24CAC403" w14:textId="77777777" w:rsidR="00861390" w:rsidRDefault="00000000">
      <w:r>
        <w:rPr>
          <w:b/>
        </w:rPr>
        <w:t xml:space="preserve">Pos. = 1 Variable = Country </w:t>
      </w:r>
      <w:r>
        <w:rPr>
          <w:i/>
        </w:rPr>
        <w:t>Variable label = Country of the respondent</w:t>
      </w:r>
    </w:p>
    <w:p w14:paraId="11CE5E9D" w14:textId="79811329" w:rsidR="00861390" w:rsidRDefault="00000000">
      <w:r>
        <w:t>This variable is numeric</w:t>
      </w:r>
    </w:p>
    <w:p w14:paraId="3510775D" w14:textId="77777777" w:rsidR="00861390" w:rsidRDefault="00000000">
      <w:r>
        <w:t>Value label information for Country</w:t>
      </w:r>
    </w:p>
    <w:p w14:paraId="53C00BD1" w14:textId="77777777" w:rsidR="00861390" w:rsidRDefault="00000000">
      <w:pPr>
        <w:ind w:left="400"/>
      </w:pPr>
      <w:r>
        <w:rPr>
          <w:sz w:val="20"/>
        </w:rPr>
        <w:t>Value = 1.0 Label = UK</w:t>
      </w:r>
    </w:p>
    <w:p w14:paraId="09923363" w14:textId="77777777" w:rsidR="00861390" w:rsidRPr="003D69EA" w:rsidRDefault="00000000">
      <w:pPr>
        <w:ind w:left="400"/>
      </w:pPr>
      <w:r w:rsidRPr="003D69EA">
        <w:rPr>
          <w:sz w:val="20"/>
        </w:rPr>
        <w:t>Value = 2.0 Label = SE</w:t>
      </w:r>
    </w:p>
    <w:p w14:paraId="48CA0401" w14:textId="77777777" w:rsidR="00861390" w:rsidRPr="003D69EA" w:rsidRDefault="00000000">
      <w:pPr>
        <w:ind w:left="400"/>
      </w:pPr>
      <w:r w:rsidRPr="003D69EA">
        <w:rPr>
          <w:sz w:val="20"/>
        </w:rPr>
        <w:t>Value = 3.0 Label = NL</w:t>
      </w:r>
    </w:p>
    <w:p w14:paraId="09086632" w14:textId="77777777" w:rsidR="00861390" w:rsidRPr="003D69EA" w:rsidRDefault="00861390"/>
    <w:p w14:paraId="224538C0" w14:textId="77777777" w:rsidR="00861390" w:rsidRDefault="00000000">
      <w:r>
        <w:rPr>
          <w:b/>
        </w:rPr>
        <w:t xml:space="preserve">Pos. = 2 Variable = Age </w:t>
      </w:r>
      <w:r>
        <w:rPr>
          <w:i/>
        </w:rPr>
        <w:t>Variable label = What is your current age?</w:t>
      </w:r>
    </w:p>
    <w:p w14:paraId="0FFEC727" w14:textId="67C90487" w:rsidR="00861390" w:rsidRDefault="00000000">
      <w:pPr>
        <w:rPr>
          <w:rFonts w:eastAsia="宋体"/>
          <w:lang w:eastAsia="zh-CN"/>
        </w:rPr>
      </w:pPr>
      <w:r>
        <w:t>This variable is numeric</w:t>
      </w:r>
    </w:p>
    <w:p w14:paraId="1EFA0AE7" w14:textId="77777777" w:rsidR="003D69EA" w:rsidRPr="003D69EA" w:rsidRDefault="003D69EA">
      <w:pPr>
        <w:rPr>
          <w:rFonts w:eastAsia="宋体" w:hint="eastAsia"/>
          <w:lang w:eastAsia="zh-CN"/>
        </w:rPr>
      </w:pPr>
    </w:p>
    <w:p w14:paraId="3C2AD9A4" w14:textId="77777777" w:rsidR="00861390" w:rsidRDefault="00000000">
      <w:r>
        <w:rPr>
          <w:b/>
        </w:rPr>
        <w:t xml:space="preserve">Pos. = 3 Variable = Gender </w:t>
      </w:r>
      <w:r>
        <w:rPr>
          <w:i/>
        </w:rPr>
        <w:t>Variable label = What is your gender?</w:t>
      </w:r>
    </w:p>
    <w:p w14:paraId="52EC4470" w14:textId="25BF99F8" w:rsidR="00861390" w:rsidRDefault="00000000">
      <w:r>
        <w:t>This variable is numeric</w:t>
      </w:r>
    </w:p>
    <w:p w14:paraId="4D0A710D" w14:textId="77777777" w:rsidR="00861390" w:rsidRDefault="00000000">
      <w:r>
        <w:t>Value label information for Gender</w:t>
      </w:r>
    </w:p>
    <w:p w14:paraId="249FDCEF" w14:textId="77777777" w:rsidR="00861390" w:rsidRDefault="00000000">
      <w:pPr>
        <w:ind w:left="400"/>
      </w:pPr>
      <w:r>
        <w:rPr>
          <w:sz w:val="20"/>
        </w:rPr>
        <w:t>Value = 1.0 Label = Male</w:t>
      </w:r>
    </w:p>
    <w:p w14:paraId="23EB952B" w14:textId="77777777" w:rsidR="00861390" w:rsidRDefault="00000000">
      <w:pPr>
        <w:ind w:left="400"/>
      </w:pPr>
      <w:r>
        <w:rPr>
          <w:sz w:val="20"/>
        </w:rPr>
        <w:t>Value = 2.0 Label = Female</w:t>
      </w:r>
    </w:p>
    <w:p w14:paraId="1FC64C05" w14:textId="77777777" w:rsidR="00861390" w:rsidRDefault="00000000">
      <w:pPr>
        <w:ind w:left="400"/>
      </w:pPr>
      <w:r>
        <w:rPr>
          <w:sz w:val="20"/>
        </w:rPr>
        <w:t>Value = 3.0 Label = Non-binary</w:t>
      </w:r>
    </w:p>
    <w:p w14:paraId="155F148A" w14:textId="77777777" w:rsidR="00861390" w:rsidRDefault="00000000">
      <w:pPr>
        <w:ind w:left="400"/>
      </w:pPr>
      <w:r>
        <w:rPr>
          <w:sz w:val="20"/>
        </w:rPr>
        <w:t>Value = 4.0 Label = Other, please specify</w:t>
      </w:r>
    </w:p>
    <w:p w14:paraId="7BA3B8DD" w14:textId="77777777" w:rsidR="00861390" w:rsidRDefault="00000000">
      <w:pPr>
        <w:ind w:left="400"/>
      </w:pPr>
      <w:r>
        <w:rPr>
          <w:sz w:val="20"/>
        </w:rPr>
        <w:t>Value = 5.0 Label = Prefer not to say</w:t>
      </w:r>
    </w:p>
    <w:p w14:paraId="52F7E21B" w14:textId="77777777" w:rsidR="00861390" w:rsidRDefault="00861390"/>
    <w:p w14:paraId="0AAA0E56" w14:textId="77777777" w:rsidR="00861390" w:rsidRDefault="00000000">
      <w:r>
        <w:rPr>
          <w:b/>
        </w:rPr>
        <w:t xml:space="preserve">Pos. = 4 Variable = </w:t>
      </w:r>
      <w:proofErr w:type="spellStart"/>
      <w:r>
        <w:rPr>
          <w:b/>
        </w:rPr>
        <w:t>Household_Size</w:t>
      </w:r>
      <w:proofErr w:type="spellEnd"/>
      <w:r>
        <w:rPr>
          <w:b/>
        </w:rPr>
        <w:t xml:space="preserve"> </w:t>
      </w:r>
      <w:r>
        <w:rPr>
          <w:i/>
        </w:rPr>
        <w:t>Variable label = How many people live in your household?</w:t>
      </w:r>
    </w:p>
    <w:p w14:paraId="38F4BBA1" w14:textId="42827A4A" w:rsidR="00861390" w:rsidRDefault="00000000">
      <w:r>
        <w:t>This variable is numeric</w:t>
      </w:r>
    </w:p>
    <w:p w14:paraId="5F785195" w14:textId="77777777" w:rsidR="00861390" w:rsidRDefault="00861390"/>
    <w:p w14:paraId="25DEB38C" w14:textId="77777777" w:rsidR="00861390" w:rsidRDefault="00000000">
      <w:r>
        <w:rPr>
          <w:b/>
        </w:rPr>
        <w:t xml:space="preserve">Pos. = 5 Variable = </w:t>
      </w:r>
      <w:proofErr w:type="spellStart"/>
      <w:r>
        <w:rPr>
          <w:b/>
        </w:rPr>
        <w:t>Household_Type</w:t>
      </w:r>
      <w:proofErr w:type="spellEnd"/>
      <w:r>
        <w:rPr>
          <w:b/>
        </w:rPr>
        <w:t xml:space="preserve"> </w:t>
      </w:r>
      <w:r>
        <w:rPr>
          <w:i/>
        </w:rPr>
        <w:t>Variable label = Which of the below best describes your (main) household?</w:t>
      </w:r>
    </w:p>
    <w:p w14:paraId="6B9AC358" w14:textId="229A2F64" w:rsidR="00861390" w:rsidRDefault="00000000">
      <w:r>
        <w:t>This variable is numeric</w:t>
      </w:r>
    </w:p>
    <w:p w14:paraId="2B44FDBB" w14:textId="77777777" w:rsidR="00861390" w:rsidRDefault="00000000">
      <w:r>
        <w:t xml:space="preserve">Value label information for </w:t>
      </w:r>
      <w:proofErr w:type="spellStart"/>
      <w:r>
        <w:t>Household_Type</w:t>
      </w:r>
      <w:proofErr w:type="spellEnd"/>
    </w:p>
    <w:p w14:paraId="10C6C508" w14:textId="77777777" w:rsidR="00861390" w:rsidRDefault="00000000">
      <w:pPr>
        <w:ind w:left="400"/>
      </w:pPr>
      <w:r>
        <w:rPr>
          <w:sz w:val="20"/>
        </w:rPr>
        <w:t>Value = 1.0 Label = Living by yourself</w:t>
      </w:r>
    </w:p>
    <w:p w14:paraId="34816C12" w14:textId="77777777" w:rsidR="00861390" w:rsidRDefault="00000000">
      <w:pPr>
        <w:ind w:left="400"/>
      </w:pPr>
      <w:r>
        <w:rPr>
          <w:sz w:val="20"/>
        </w:rPr>
        <w:t>Value = 2.0 Label = Sharing with a partner/spouse</w:t>
      </w:r>
    </w:p>
    <w:p w14:paraId="641BAFCD" w14:textId="77777777" w:rsidR="00861390" w:rsidRDefault="00000000">
      <w:pPr>
        <w:ind w:left="400"/>
      </w:pPr>
      <w:r>
        <w:rPr>
          <w:sz w:val="20"/>
        </w:rPr>
        <w:t>Value = 3.0 Label = Sharing with a partner/spouse and children</w:t>
      </w:r>
    </w:p>
    <w:p w14:paraId="15342D55" w14:textId="77777777" w:rsidR="00861390" w:rsidRDefault="00000000">
      <w:pPr>
        <w:ind w:left="400"/>
      </w:pPr>
      <w:r>
        <w:rPr>
          <w:sz w:val="20"/>
        </w:rPr>
        <w:t>Value = 4.0 Label = Sharing with children and no partner/spouse</w:t>
      </w:r>
    </w:p>
    <w:p w14:paraId="0DBBD1E6" w14:textId="77777777" w:rsidR="00861390" w:rsidRDefault="00000000">
      <w:pPr>
        <w:ind w:left="400"/>
      </w:pPr>
      <w:r>
        <w:rPr>
          <w:sz w:val="20"/>
        </w:rPr>
        <w:t>Value = 5.0 Label = Living with parent(s)/grandparent(s)</w:t>
      </w:r>
    </w:p>
    <w:p w14:paraId="79702AFC" w14:textId="77777777" w:rsidR="00861390" w:rsidRDefault="00000000">
      <w:pPr>
        <w:ind w:left="400"/>
      </w:pPr>
      <w:r>
        <w:rPr>
          <w:sz w:val="20"/>
        </w:rPr>
        <w:t>Value = 6.0 Label = Sharing with parent(s) and partner/spouse</w:t>
      </w:r>
    </w:p>
    <w:p w14:paraId="5F2DFBDB" w14:textId="77777777" w:rsidR="00861390" w:rsidRDefault="00000000">
      <w:pPr>
        <w:ind w:left="400"/>
      </w:pPr>
      <w:r>
        <w:rPr>
          <w:sz w:val="20"/>
        </w:rPr>
        <w:t>Value = 7.0 Label = Sharing with parent(s), partner/spouse and children</w:t>
      </w:r>
    </w:p>
    <w:p w14:paraId="0223F992" w14:textId="77777777" w:rsidR="00861390" w:rsidRDefault="00000000">
      <w:pPr>
        <w:ind w:left="400"/>
      </w:pPr>
      <w:r>
        <w:rPr>
          <w:sz w:val="20"/>
        </w:rPr>
        <w:t>Value = 8.0 Label = Sharing with others (e.g., house share)</w:t>
      </w:r>
    </w:p>
    <w:p w14:paraId="392A16ED" w14:textId="77777777" w:rsidR="00861390" w:rsidRDefault="00000000">
      <w:pPr>
        <w:ind w:left="400"/>
      </w:pPr>
      <w:r>
        <w:rPr>
          <w:sz w:val="20"/>
        </w:rPr>
        <w:t>Value = 9.0 Label = Other, please specify</w:t>
      </w:r>
    </w:p>
    <w:p w14:paraId="1EBE677B" w14:textId="77777777" w:rsidR="00861390" w:rsidRDefault="00861390"/>
    <w:p w14:paraId="09949AF3" w14:textId="77777777" w:rsidR="00861390" w:rsidRDefault="00000000">
      <w:r>
        <w:rPr>
          <w:b/>
        </w:rPr>
        <w:t xml:space="preserve">Pos. = 6 Variable = Employment </w:t>
      </w:r>
      <w:r>
        <w:rPr>
          <w:i/>
        </w:rPr>
        <w:t>Variable label = Which of the below best describes your situation? - Selected Choice</w:t>
      </w:r>
    </w:p>
    <w:p w14:paraId="250917C6" w14:textId="1018E640" w:rsidR="00861390" w:rsidRDefault="00000000">
      <w:r>
        <w:t>This variable is numeric</w:t>
      </w:r>
    </w:p>
    <w:p w14:paraId="68E1C2F2" w14:textId="77777777" w:rsidR="00861390" w:rsidRDefault="00000000">
      <w:r>
        <w:t>Value label information for Employment</w:t>
      </w:r>
    </w:p>
    <w:p w14:paraId="3800AAB6" w14:textId="77777777" w:rsidR="00861390" w:rsidRDefault="00000000">
      <w:pPr>
        <w:ind w:left="400"/>
      </w:pPr>
      <w:r>
        <w:rPr>
          <w:sz w:val="20"/>
        </w:rPr>
        <w:t>Value = 1.0 Label = Employed</w:t>
      </w:r>
    </w:p>
    <w:p w14:paraId="0CA1D812" w14:textId="77777777" w:rsidR="00861390" w:rsidRDefault="00000000">
      <w:pPr>
        <w:ind w:left="400"/>
      </w:pPr>
      <w:r>
        <w:rPr>
          <w:sz w:val="20"/>
        </w:rPr>
        <w:t>Value = 2.0 Label = Self-employed/Freelance</w:t>
      </w:r>
    </w:p>
    <w:p w14:paraId="37EAD6BF" w14:textId="77777777" w:rsidR="00861390" w:rsidRDefault="00000000">
      <w:pPr>
        <w:ind w:left="400"/>
      </w:pPr>
      <w:r>
        <w:rPr>
          <w:sz w:val="20"/>
        </w:rPr>
        <w:t>Value = 3.0 Label = Interning</w:t>
      </w:r>
    </w:p>
    <w:p w14:paraId="473D3DAB" w14:textId="77777777" w:rsidR="00861390" w:rsidRDefault="00000000">
      <w:pPr>
        <w:ind w:left="400"/>
      </w:pPr>
      <w:r>
        <w:rPr>
          <w:sz w:val="20"/>
        </w:rPr>
        <w:t>Value = 4.0 Label = Part-time</w:t>
      </w:r>
    </w:p>
    <w:p w14:paraId="1373B2A0" w14:textId="77777777" w:rsidR="00861390" w:rsidRDefault="00000000">
      <w:pPr>
        <w:ind w:left="400"/>
      </w:pPr>
      <w:r>
        <w:rPr>
          <w:sz w:val="20"/>
        </w:rPr>
        <w:t>Value = 5.0 Label = Unemployed - Looking for work</w:t>
      </w:r>
    </w:p>
    <w:p w14:paraId="58984E02" w14:textId="77777777" w:rsidR="00861390" w:rsidRDefault="00000000">
      <w:pPr>
        <w:ind w:left="400"/>
      </w:pPr>
      <w:r>
        <w:rPr>
          <w:sz w:val="20"/>
        </w:rPr>
        <w:lastRenderedPageBreak/>
        <w:t>Value = 6.0 Label = Unemployed – Not looking for work</w:t>
      </w:r>
    </w:p>
    <w:p w14:paraId="65F5912B" w14:textId="77777777" w:rsidR="00861390" w:rsidRDefault="00000000">
      <w:pPr>
        <w:ind w:left="400"/>
      </w:pPr>
      <w:r>
        <w:rPr>
          <w:sz w:val="20"/>
        </w:rPr>
        <w:t>Value = 7.0 Label = Homemaker</w:t>
      </w:r>
    </w:p>
    <w:p w14:paraId="18CF14C9" w14:textId="77777777" w:rsidR="00861390" w:rsidRDefault="00000000">
      <w:pPr>
        <w:ind w:left="400"/>
      </w:pPr>
      <w:r>
        <w:rPr>
          <w:sz w:val="20"/>
        </w:rPr>
        <w:t>Value = 13.0 Label = Studying</w:t>
      </w:r>
    </w:p>
    <w:p w14:paraId="5B5D27A7" w14:textId="77777777" w:rsidR="00861390" w:rsidRDefault="00000000">
      <w:pPr>
        <w:ind w:left="400"/>
      </w:pPr>
      <w:r>
        <w:rPr>
          <w:sz w:val="20"/>
        </w:rPr>
        <w:t>Value = 14.0 Label = Military/Forces</w:t>
      </w:r>
    </w:p>
    <w:p w14:paraId="1FC71A32" w14:textId="77777777" w:rsidR="00861390" w:rsidRDefault="00000000">
      <w:pPr>
        <w:ind w:left="400"/>
      </w:pPr>
      <w:r>
        <w:rPr>
          <w:sz w:val="20"/>
        </w:rPr>
        <w:t>Value = 15.0 Label = Retired</w:t>
      </w:r>
    </w:p>
    <w:p w14:paraId="3444B28D" w14:textId="77777777" w:rsidR="00861390" w:rsidRDefault="00000000">
      <w:pPr>
        <w:ind w:left="400"/>
      </w:pPr>
      <w:r>
        <w:rPr>
          <w:sz w:val="20"/>
        </w:rPr>
        <w:t>Value = 16.0 Label = Unable to work</w:t>
      </w:r>
    </w:p>
    <w:p w14:paraId="4A82A284" w14:textId="77777777" w:rsidR="00861390" w:rsidRDefault="00000000">
      <w:pPr>
        <w:ind w:left="400"/>
      </w:pPr>
      <w:r>
        <w:rPr>
          <w:sz w:val="20"/>
        </w:rPr>
        <w:t>Value = 17.0 Label = Other, please specify</w:t>
      </w:r>
    </w:p>
    <w:p w14:paraId="10A16CE2" w14:textId="77777777" w:rsidR="00861390" w:rsidRDefault="00861390"/>
    <w:p w14:paraId="1BDAE628" w14:textId="77777777" w:rsidR="00861390" w:rsidRDefault="00000000">
      <w:r>
        <w:rPr>
          <w:b/>
        </w:rPr>
        <w:t xml:space="preserve">Pos. = 7 Variable = </w:t>
      </w:r>
      <w:proofErr w:type="spellStart"/>
      <w:r>
        <w:rPr>
          <w:b/>
        </w:rPr>
        <w:t>GM_Shared_Bikes_Frequency</w:t>
      </w:r>
      <w:proofErr w:type="spellEnd"/>
      <w:r>
        <w:rPr>
          <w:b/>
        </w:rPr>
        <w:t xml:space="preserve"> </w:t>
      </w:r>
      <w:r>
        <w:rPr>
          <w:i/>
        </w:rPr>
        <w:t>Variable label = How often do you use the following shared micromobility services in Greater Manchester? - Shared bikes</w:t>
      </w:r>
    </w:p>
    <w:p w14:paraId="37BC4E05" w14:textId="2645CD57" w:rsidR="00861390" w:rsidRDefault="00000000">
      <w:r>
        <w:t>This variable is numeric</w:t>
      </w:r>
    </w:p>
    <w:p w14:paraId="4E09E637" w14:textId="77777777" w:rsidR="00861390" w:rsidRDefault="00000000">
      <w:r>
        <w:t xml:space="preserve">Value label information for </w:t>
      </w:r>
      <w:proofErr w:type="spellStart"/>
      <w:r>
        <w:t>GM_Shared_Bikes_Frequency</w:t>
      </w:r>
      <w:proofErr w:type="spellEnd"/>
    </w:p>
    <w:p w14:paraId="6CD1A1FF" w14:textId="77777777" w:rsidR="00861390" w:rsidRDefault="00000000">
      <w:pPr>
        <w:ind w:left="400"/>
      </w:pPr>
      <w:r>
        <w:rPr>
          <w:sz w:val="20"/>
        </w:rPr>
        <w:t>Value = 1.0 Label = Daily</w:t>
      </w:r>
    </w:p>
    <w:p w14:paraId="4140A18F" w14:textId="77777777" w:rsidR="00861390" w:rsidRDefault="00000000">
      <w:pPr>
        <w:ind w:left="400"/>
      </w:pPr>
      <w:r>
        <w:rPr>
          <w:sz w:val="20"/>
        </w:rPr>
        <w:t>Value = 2.0 Label = 4-6 days a week</w:t>
      </w:r>
    </w:p>
    <w:p w14:paraId="6782B068" w14:textId="77777777" w:rsidR="00861390" w:rsidRDefault="00000000">
      <w:pPr>
        <w:ind w:left="400"/>
      </w:pPr>
      <w:r>
        <w:rPr>
          <w:sz w:val="20"/>
        </w:rPr>
        <w:t>Value = 3.0 Label = 1-3 days a week</w:t>
      </w:r>
    </w:p>
    <w:p w14:paraId="1BB66E3C" w14:textId="77777777" w:rsidR="00861390" w:rsidRDefault="00000000">
      <w:pPr>
        <w:ind w:left="400"/>
      </w:pPr>
      <w:r>
        <w:rPr>
          <w:sz w:val="20"/>
        </w:rPr>
        <w:t>Value = 4.0 Label = 1-3 days a month</w:t>
      </w:r>
    </w:p>
    <w:p w14:paraId="40AFAF37" w14:textId="77777777" w:rsidR="00861390" w:rsidRDefault="00000000">
      <w:pPr>
        <w:ind w:left="400"/>
      </w:pPr>
      <w:r>
        <w:rPr>
          <w:sz w:val="20"/>
        </w:rPr>
        <w:t>Value = 5.0 Label = 6-11 days a year</w:t>
      </w:r>
    </w:p>
    <w:p w14:paraId="2EE1AC65" w14:textId="77777777" w:rsidR="00861390" w:rsidRDefault="00000000">
      <w:pPr>
        <w:ind w:left="400"/>
      </w:pPr>
      <w:r>
        <w:rPr>
          <w:sz w:val="20"/>
        </w:rPr>
        <w:t>Value = 6.0 Label = 1-5 days a year</w:t>
      </w:r>
    </w:p>
    <w:p w14:paraId="229F693F" w14:textId="77777777" w:rsidR="00861390" w:rsidRDefault="00000000">
      <w:pPr>
        <w:ind w:left="400"/>
      </w:pPr>
      <w:r>
        <w:rPr>
          <w:sz w:val="20"/>
        </w:rPr>
        <w:t>Value = 7.0 Label = (Almost) Never</w:t>
      </w:r>
    </w:p>
    <w:p w14:paraId="58956576" w14:textId="77777777" w:rsidR="00861390" w:rsidRDefault="00861390"/>
    <w:p w14:paraId="766235F5" w14:textId="77777777" w:rsidR="00861390" w:rsidRDefault="00000000">
      <w:r>
        <w:rPr>
          <w:b/>
        </w:rPr>
        <w:t xml:space="preserve">Pos. = 8 Variable = </w:t>
      </w:r>
      <w:proofErr w:type="spellStart"/>
      <w:r>
        <w:rPr>
          <w:b/>
        </w:rPr>
        <w:t>GM_Shared_EBikes_Frequency</w:t>
      </w:r>
      <w:proofErr w:type="spellEnd"/>
      <w:r>
        <w:rPr>
          <w:b/>
        </w:rPr>
        <w:t xml:space="preserve"> </w:t>
      </w:r>
      <w:r>
        <w:rPr>
          <w:i/>
        </w:rPr>
        <w:t>Variable label = How often do you use the following shared micromobility services in Greater Manchester? - Shared e-bikes</w:t>
      </w:r>
    </w:p>
    <w:p w14:paraId="30BCECE5" w14:textId="5EE33CE6" w:rsidR="00861390" w:rsidRDefault="00000000">
      <w:r>
        <w:t>This variable is numeric</w:t>
      </w:r>
    </w:p>
    <w:p w14:paraId="5AD8CE74" w14:textId="77777777" w:rsidR="00861390" w:rsidRDefault="00000000">
      <w:r>
        <w:t xml:space="preserve">Value label information for </w:t>
      </w:r>
      <w:proofErr w:type="spellStart"/>
      <w:r>
        <w:t>GM_Shared_EBikes_Frequency</w:t>
      </w:r>
      <w:proofErr w:type="spellEnd"/>
    </w:p>
    <w:p w14:paraId="4A7519FF" w14:textId="77777777" w:rsidR="00861390" w:rsidRDefault="00000000">
      <w:pPr>
        <w:ind w:left="400"/>
      </w:pPr>
      <w:r>
        <w:rPr>
          <w:sz w:val="20"/>
        </w:rPr>
        <w:t>Value = 1.0 Label = Daily</w:t>
      </w:r>
    </w:p>
    <w:p w14:paraId="09732E05" w14:textId="77777777" w:rsidR="00861390" w:rsidRDefault="00000000">
      <w:pPr>
        <w:ind w:left="400"/>
      </w:pPr>
      <w:r>
        <w:rPr>
          <w:sz w:val="20"/>
        </w:rPr>
        <w:t>Value = 2.0 Label = 4-6 days a week</w:t>
      </w:r>
    </w:p>
    <w:p w14:paraId="22B93C40" w14:textId="77777777" w:rsidR="00861390" w:rsidRDefault="00000000">
      <w:pPr>
        <w:ind w:left="400"/>
      </w:pPr>
      <w:r>
        <w:rPr>
          <w:sz w:val="20"/>
        </w:rPr>
        <w:t>Value = 3.0 Label = 1-3 days a week</w:t>
      </w:r>
    </w:p>
    <w:p w14:paraId="37493333" w14:textId="77777777" w:rsidR="00861390" w:rsidRDefault="00000000">
      <w:pPr>
        <w:ind w:left="400"/>
      </w:pPr>
      <w:r>
        <w:rPr>
          <w:sz w:val="20"/>
        </w:rPr>
        <w:t>Value = 4.0 Label = 1-3 days a month</w:t>
      </w:r>
    </w:p>
    <w:p w14:paraId="0E3DFE1A" w14:textId="77777777" w:rsidR="00861390" w:rsidRDefault="00000000">
      <w:pPr>
        <w:ind w:left="400"/>
      </w:pPr>
      <w:r>
        <w:rPr>
          <w:sz w:val="20"/>
        </w:rPr>
        <w:lastRenderedPageBreak/>
        <w:t>Value = 5.0 Label = 6-11 days a year</w:t>
      </w:r>
    </w:p>
    <w:p w14:paraId="7B49E55D" w14:textId="77777777" w:rsidR="00861390" w:rsidRDefault="00000000">
      <w:pPr>
        <w:ind w:left="400"/>
      </w:pPr>
      <w:r>
        <w:rPr>
          <w:sz w:val="20"/>
        </w:rPr>
        <w:t>Value = 6.0 Label = 1-5 days a year</w:t>
      </w:r>
    </w:p>
    <w:p w14:paraId="5CF10A48" w14:textId="77777777" w:rsidR="00861390" w:rsidRDefault="00000000">
      <w:pPr>
        <w:ind w:left="400"/>
      </w:pPr>
      <w:r>
        <w:rPr>
          <w:sz w:val="20"/>
        </w:rPr>
        <w:t>Value = 7.0 Label = (Almost) Never</w:t>
      </w:r>
    </w:p>
    <w:p w14:paraId="262462C5" w14:textId="77777777" w:rsidR="00861390" w:rsidRDefault="00861390"/>
    <w:p w14:paraId="5CEDE7A5" w14:textId="77777777" w:rsidR="00861390" w:rsidRDefault="00000000">
      <w:r>
        <w:rPr>
          <w:b/>
        </w:rPr>
        <w:t xml:space="preserve">Pos. = 9 Variable = GM_Shared_EScooters_Frequency </w:t>
      </w:r>
      <w:r>
        <w:rPr>
          <w:i/>
        </w:rPr>
        <w:t>Variable label = How often do you use the following shared micromobility services in Greater Manchester? - Shared e-scooters</w:t>
      </w:r>
    </w:p>
    <w:p w14:paraId="2DDC9B1B" w14:textId="4EA42988" w:rsidR="00861390" w:rsidRDefault="00000000">
      <w:r>
        <w:t>This variable is numeric</w:t>
      </w:r>
    </w:p>
    <w:p w14:paraId="03371F72" w14:textId="77777777" w:rsidR="00861390" w:rsidRDefault="00000000">
      <w:r>
        <w:t>Value label information for GM_Shared_EScooters_Frequency</w:t>
      </w:r>
    </w:p>
    <w:p w14:paraId="74BE1A93" w14:textId="77777777" w:rsidR="00861390" w:rsidRDefault="00000000">
      <w:pPr>
        <w:ind w:left="400"/>
      </w:pPr>
      <w:r>
        <w:rPr>
          <w:sz w:val="20"/>
        </w:rPr>
        <w:t>Value = 1.0 Label = Daily</w:t>
      </w:r>
    </w:p>
    <w:p w14:paraId="3C0E6228" w14:textId="77777777" w:rsidR="00861390" w:rsidRDefault="00000000">
      <w:pPr>
        <w:ind w:left="400"/>
      </w:pPr>
      <w:r>
        <w:rPr>
          <w:sz w:val="20"/>
        </w:rPr>
        <w:t>Value = 2.0 Label = 4-6 days a week</w:t>
      </w:r>
    </w:p>
    <w:p w14:paraId="0ED8608A" w14:textId="77777777" w:rsidR="00861390" w:rsidRDefault="00000000">
      <w:pPr>
        <w:ind w:left="400"/>
      </w:pPr>
      <w:r>
        <w:rPr>
          <w:sz w:val="20"/>
        </w:rPr>
        <w:t>Value = 3.0 Label = 1-3 days a week</w:t>
      </w:r>
    </w:p>
    <w:p w14:paraId="1DFC56F7" w14:textId="77777777" w:rsidR="00861390" w:rsidRDefault="00000000">
      <w:pPr>
        <w:ind w:left="400"/>
      </w:pPr>
      <w:r>
        <w:rPr>
          <w:sz w:val="20"/>
        </w:rPr>
        <w:t>Value = 4.0 Label = 1-3 days a month</w:t>
      </w:r>
    </w:p>
    <w:p w14:paraId="74A10A7C" w14:textId="77777777" w:rsidR="00861390" w:rsidRDefault="00000000">
      <w:pPr>
        <w:ind w:left="400"/>
      </w:pPr>
      <w:r>
        <w:rPr>
          <w:sz w:val="20"/>
        </w:rPr>
        <w:t>Value = 5.0 Label = 6-11 days a year</w:t>
      </w:r>
    </w:p>
    <w:p w14:paraId="611C1F32" w14:textId="77777777" w:rsidR="00861390" w:rsidRDefault="00000000">
      <w:pPr>
        <w:ind w:left="400"/>
      </w:pPr>
      <w:r>
        <w:rPr>
          <w:sz w:val="20"/>
        </w:rPr>
        <w:t>Value = 6.0 Label = 1-5 days a year</w:t>
      </w:r>
    </w:p>
    <w:p w14:paraId="0EE5AD97" w14:textId="77777777" w:rsidR="00861390" w:rsidRDefault="00000000">
      <w:pPr>
        <w:ind w:left="400"/>
      </w:pPr>
      <w:r>
        <w:rPr>
          <w:sz w:val="20"/>
        </w:rPr>
        <w:t>Value = 7.0 Label = (Almost) Never</w:t>
      </w:r>
    </w:p>
    <w:p w14:paraId="1C4126F7" w14:textId="77777777" w:rsidR="00861390" w:rsidRDefault="00861390"/>
    <w:p w14:paraId="0A80928C" w14:textId="77777777" w:rsidR="00861390" w:rsidRDefault="00000000">
      <w:r>
        <w:rPr>
          <w:b/>
        </w:rPr>
        <w:t xml:space="preserve">Pos. = 10 Variable = </w:t>
      </w:r>
      <w:proofErr w:type="spellStart"/>
      <w:r>
        <w:rPr>
          <w:b/>
        </w:rPr>
        <w:t>Utrecht_Shared_EMopeds_Frequency</w:t>
      </w:r>
      <w:proofErr w:type="spellEnd"/>
      <w:r>
        <w:rPr>
          <w:b/>
        </w:rPr>
        <w:t xml:space="preserve"> </w:t>
      </w:r>
      <w:r>
        <w:rPr>
          <w:i/>
        </w:rPr>
        <w:t>Variable label = How often do you use the following shared micromobility services in Utrecht? - Shared e-mopeds</w:t>
      </w:r>
    </w:p>
    <w:p w14:paraId="0182BCE9" w14:textId="0ADA286B" w:rsidR="00861390" w:rsidRDefault="00000000">
      <w:r>
        <w:t>This variable is numeric</w:t>
      </w:r>
    </w:p>
    <w:p w14:paraId="0F95E507" w14:textId="77777777" w:rsidR="00861390" w:rsidRDefault="00000000">
      <w:r>
        <w:t xml:space="preserve">Value label information for </w:t>
      </w:r>
      <w:proofErr w:type="spellStart"/>
      <w:r>
        <w:t>Utrecht_Shared_EMopeds_Frequency</w:t>
      </w:r>
      <w:proofErr w:type="spellEnd"/>
    </w:p>
    <w:p w14:paraId="048001BC" w14:textId="77777777" w:rsidR="00861390" w:rsidRDefault="00000000">
      <w:pPr>
        <w:ind w:left="400"/>
      </w:pPr>
      <w:r>
        <w:rPr>
          <w:sz w:val="20"/>
        </w:rPr>
        <w:t>Value = 1.0 Label = Daily</w:t>
      </w:r>
    </w:p>
    <w:p w14:paraId="3DCF2D27" w14:textId="77777777" w:rsidR="00861390" w:rsidRDefault="00000000">
      <w:pPr>
        <w:ind w:left="400"/>
      </w:pPr>
      <w:r>
        <w:rPr>
          <w:sz w:val="20"/>
        </w:rPr>
        <w:t>Value = 2.0 Label = 4-6 days a week</w:t>
      </w:r>
    </w:p>
    <w:p w14:paraId="5003F491" w14:textId="77777777" w:rsidR="00861390" w:rsidRDefault="00000000">
      <w:pPr>
        <w:ind w:left="400"/>
      </w:pPr>
      <w:r>
        <w:rPr>
          <w:sz w:val="20"/>
        </w:rPr>
        <w:t>Value = 3.0 Label = 1-3 days a week</w:t>
      </w:r>
    </w:p>
    <w:p w14:paraId="42CA3418" w14:textId="77777777" w:rsidR="00861390" w:rsidRDefault="00000000">
      <w:pPr>
        <w:ind w:left="400"/>
      </w:pPr>
      <w:r>
        <w:rPr>
          <w:sz w:val="20"/>
        </w:rPr>
        <w:t>Value = 4.0 Label = 1-3 days a month</w:t>
      </w:r>
    </w:p>
    <w:p w14:paraId="623D5941" w14:textId="77777777" w:rsidR="00861390" w:rsidRDefault="00000000">
      <w:pPr>
        <w:ind w:left="400"/>
      </w:pPr>
      <w:r>
        <w:rPr>
          <w:sz w:val="20"/>
        </w:rPr>
        <w:t>Value = 5.0 Label = 6-11 days a year</w:t>
      </w:r>
    </w:p>
    <w:p w14:paraId="6695F8F7" w14:textId="77777777" w:rsidR="00861390" w:rsidRDefault="00000000">
      <w:pPr>
        <w:ind w:left="400"/>
      </w:pPr>
      <w:r>
        <w:rPr>
          <w:sz w:val="20"/>
        </w:rPr>
        <w:t>Value = 6.0 Label = 1-5 days a year</w:t>
      </w:r>
    </w:p>
    <w:p w14:paraId="227CFA38" w14:textId="77777777" w:rsidR="00861390" w:rsidRDefault="00000000">
      <w:pPr>
        <w:ind w:left="400"/>
      </w:pPr>
      <w:r>
        <w:rPr>
          <w:sz w:val="20"/>
        </w:rPr>
        <w:t>Value = 7.0 Label = (Almost) Never</w:t>
      </w:r>
    </w:p>
    <w:p w14:paraId="2F97EBB2" w14:textId="77777777" w:rsidR="00861390" w:rsidRDefault="00861390"/>
    <w:p w14:paraId="7239CBBA" w14:textId="77777777" w:rsidR="00861390" w:rsidRDefault="00000000">
      <w:r>
        <w:rPr>
          <w:b/>
        </w:rPr>
        <w:lastRenderedPageBreak/>
        <w:t xml:space="preserve">Pos. = 11 Variable = </w:t>
      </w:r>
      <w:proofErr w:type="spellStart"/>
      <w:r>
        <w:rPr>
          <w:b/>
        </w:rPr>
        <w:t>Utrecht_Shared_CargoBikes_Frequency</w:t>
      </w:r>
      <w:proofErr w:type="spellEnd"/>
      <w:r>
        <w:rPr>
          <w:b/>
        </w:rPr>
        <w:t xml:space="preserve"> </w:t>
      </w:r>
      <w:r>
        <w:rPr>
          <w:i/>
        </w:rPr>
        <w:t>Variable label = How often do you use the following shared micromobility services in Utrecht? - Shared e-</w:t>
      </w:r>
      <w:proofErr w:type="spellStart"/>
      <w:r>
        <w:rPr>
          <w:i/>
        </w:rPr>
        <w:t>bakfiets</w:t>
      </w:r>
      <w:proofErr w:type="spellEnd"/>
      <w:r>
        <w:rPr>
          <w:i/>
        </w:rPr>
        <w:t>/ (e-)cargo bikes</w:t>
      </w:r>
    </w:p>
    <w:p w14:paraId="2E498406" w14:textId="6E4D3476" w:rsidR="00861390" w:rsidRDefault="00000000">
      <w:r>
        <w:t>This variable is numeric</w:t>
      </w:r>
    </w:p>
    <w:p w14:paraId="555AB1EB" w14:textId="77777777" w:rsidR="00861390" w:rsidRDefault="00000000">
      <w:r>
        <w:t xml:space="preserve">Value label information for </w:t>
      </w:r>
      <w:proofErr w:type="spellStart"/>
      <w:r>
        <w:t>Utrecht_Shared_CargoBikes_Frequency</w:t>
      </w:r>
      <w:proofErr w:type="spellEnd"/>
    </w:p>
    <w:p w14:paraId="1368791D" w14:textId="77777777" w:rsidR="00861390" w:rsidRDefault="00000000">
      <w:pPr>
        <w:ind w:left="400"/>
      </w:pPr>
      <w:r>
        <w:rPr>
          <w:sz w:val="20"/>
        </w:rPr>
        <w:t>Value = 1.0 Label = Daily</w:t>
      </w:r>
    </w:p>
    <w:p w14:paraId="29FB00DD" w14:textId="77777777" w:rsidR="00861390" w:rsidRDefault="00000000">
      <w:pPr>
        <w:ind w:left="400"/>
      </w:pPr>
      <w:r>
        <w:rPr>
          <w:sz w:val="20"/>
        </w:rPr>
        <w:t>Value = 2.0 Label = 4-6 days a week</w:t>
      </w:r>
    </w:p>
    <w:p w14:paraId="1D5CE206" w14:textId="77777777" w:rsidR="00861390" w:rsidRDefault="00000000">
      <w:pPr>
        <w:ind w:left="400"/>
      </w:pPr>
      <w:r>
        <w:rPr>
          <w:sz w:val="20"/>
        </w:rPr>
        <w:t>Value = 3.0 Label = 1-3 days a week</w:t>
      </w:r>
    </w:p>
    <w:p w14:paraId="0F57BB74" w14:textId="77777777" w:rsidR="00861390" w:rsidRDefault="00000000">
      <w:pPr>
        <w:ind w:left="400"/>
      </w:pPr>
      <w:r>
        <w:rPr>
          <w:sz w:val="20"/>
        </w:rPr>
        <w:t>Value = 4.0 Label = 1-3 days a month</w:t>
      </w:r>
    </w:p>
    <w:p w14:paraId="33BEF841" w14:textId="77777777" w:rsidR="00861390" w:rsidRDefault="00000000">
      <w:pPr>
        <w:ind w:left="400"/>
      </w:pPr>
      <w:r>
        <w:rPr>
          <w:sz w:val="20"/>
        </w:rPr>
        <w:t>Value = 5.0 Label = 6-11 days a year</w:t>
      </w:r>
    </w:p>
    <w:p w14:paraId="4046A869" w14:textId="77777777" w:rsidR="00861390" w:rsidRDefault="00000000">
      <w:pPr>
        <w:ind w:left="400"/>
      </w:pPr>
      <w:r>
        <w:rPr>
          <w:sz w:val="20"/>
        </w:rPr>
        <w:t>Value = 6.0 Label = 1-5 days a year</w:t>
      </w:r>
    </w:p>
    <w:p w14:paraId="71B792F7" w14:textId="77777777" w:rsidR="00861390" w:rsidRDefault="00000000">
      <w:pPr>
        <w:ind w:left="400"/>
      </w:pPr>
      <w:r>
        <w:rPr>
          <w:sz w:val="20"/>
        </w:rPr>
        <w:t>Value = 7.0 Label = (Almost) Never</w:t>
      </w:r>
    </w:p>
    <w:p w14:paraId="2A8E113B" w14:textId="77777777" w:rsidR="00861390" w:rsidRDefault="00861390"/>
    <w:p w14:paraId="2737D5E2" w14:textId="77777777" w:rsidR="00861390" w:rsidRDefault="00000000">
      <w:r>
        <w:rPr>
          <w:b/>
        </w:rPr>
        <w:t xml:space="preserve">Pos. = 12 Variable = </w:t>
      </w:r>
      <w:proofErr w:type="spellStart"/>
      <w:r>
        <w:rPr>
          <w:b/>
        </w:rPr>
        <w:t>Car_Frequency</w:t>
      </w:r>
      <w:proofErr w:type="spellEnd"/>
      <w:r>
        <w:rPr>
          <w:b/>
        </w:rPr>
        <w:t xml:space="preserve"> </w:t>
      </w:r>
      <w:r>
        <w:rPr>
          <w:i/>
        </w:rPr>
        <w:t>Variable label = How often do you use the following forms of transport? - Car</w:t>
      </w:r>
    </w:p>
    <w:p w14:paraId="24150397" w14:textId="22E2776C" w:rsidR="00861390" w:rsidRDefault="00000000">
      <w:r>
        <w:t>This variable is numeric</w:t>
      </w:r>
    </w:p>
    <w:p w14:paraId="55376C14" w14:textId="77777777" w:rsidR="00861390" w:rsidRDefault="00000000">
      <w:r>
        <w:t xml:space="preserve">Value label information for </w:t>
      </w:r>
      <w:proofErr w:type="spellStart"/>
      <w:r>
        <w:t>Car_Frequency</w:t>
      </w:r>
      <w:proofErr w:type="spellEnd"/>
    </w:p>
    <w:p w14:paraId="4A3A2C42" w14:textId="77777777" w:rsidR="00861390" w:rsidRDefault="00000000">
      <w:pPr>
        <w:ind w:left="400"/>
      </w:pPr>
      <w:r>
        <w:rPr>
          <w:sz w:val="20"/>
        </w:rPr>
        <w:t>Value = 1.0 Label = Daily</w:t>
      </w:r>
    </w:p>
    <w:p w14:paraId="34C0B685" w14:textId="77777777" w:rsidR="00861390" w:rsidRDefault="00000000">
      <w:pPr>
        <w:ind w:left="400"/>
      </w:pPr>
      <w:r>
        <w:rPr>
          <w:sz w:val="20"/>
        </w:rPr>
        <w:t>Value = 2.0 Label = 4-6 days a week</w:t>
      </w:r>
    </w:p>
    <w:p w14:paraId="6026DE49" w14:textId="77777777" w:rsidR="00861390" w:rsidRDefault="00000000">
      <w:pPr>
        <w:ind w:left="400"/>
      </w:pPr>
      <w:r>
        <w:rPr>
          <w:sz w:val="20"/>
        </w:rPr>
        <w:t>Value = 3.0 Label = 1-3 days a week</w:t>
      </w:r>
    </w:p>
    <w:p w14:paraId="4E2A8BC8" w14:textId="77777777" w:rsidR="00861390" w:rsidRDefault="00000000">
      <w:pPr>
        <w:ind w:left="400"/>
      </w:pPr>
      <w:r>
        <w:rPr>
          <w:sz w:val="20"/>
        </w:rPr>
        <w:t>Value = 4.0 Label = 1-3 days a month</w:t>
      </w:r>
    </w:p>
    <w:p w14:paraId="51415BC2" w14:textId="77777777" w:rsidR="00861390" w:rsidRDefault="00000000">
      <w:pPr>
        <w:ind w:left="400"/>
      </w:pPr>
      <w:r>
        <w:rPr>
          <w:sz w:val="20"/>
        </w:rPr>
        <w:t>Value = 5.0 Label = 6-11 days a year</w:t>
      </w:r>
    </w:p>
    <w:p w14:paraId="536A1517" w14:textId="77777777" w:rsidR="00861390" w:rsidRDefault="00000000">
      <w:pPr>
        <w:ind w:left="400"/>
      </w:pPr>
      <w:r>
        <w:rPr>
          <w:sz w:val="20"/>
        </w:rPr>
        <w:t>Value = 6.0 Label = 1-5 days a year</w:t>
      </w:r>
    </w:p>
    <w:p w14:paraId="27B7F79D" w14:textId="77777777" w:rsidR="00861390" w:rsidRDefault="00000000">
      <w:pPr>
        <w:ind w:left="400"/>
      </w:pPr>
      <w:r>
        <w:rPr>
          <w:sz w:val="20"/>
        </w:rPr>
        <w:t>Value = 7.0 Label = (Almost) Never</w:t>
      </w:r>
    </w:p>
    <w:p w14:paraId="57A2F6DC" w14:textId="77777777" w:rsidR="00861390" w:rsidRDefault="00861390"/>
    <w:p w14:paraId="21E531F0" w14:textId="77777777" w:rsidR="00861390" w:rsidRDefault="00000000">
      <w:r>
        <w:rPr>
          <w:b/>
        </w:rPr>
        <w:t xml:space="preserve">Pos. = 13 Variable = </w:t>
      </w:r>
      <w:proofErr w:type="spellStart"/>
      <w:r>
        <w:rPr>
          <w:b/>
        </w:rPr>
        <w:t>Train_Regional_PT_Frequency</w:t>
      </w:r>
      <w:proofErr w:type="spellEnd"/>
      <w:r>
        <w:rPr>
          <w:b/>
        </w:rPr>
        <w:t xml:space="preserve"> </w:t>
      </w:r>
      <w:r>
        <w:rPr>
          <w:i/>
        </w:rPr>
        <w:t>Variable label = How often do you use the following forms of transport? - Train and regional public transport</w:t>
      </w:r>
    </w:p>
    <w:p w14:paraId="70B979C2" w14:textId="650C3B14" w:rsidR="00861390" w:rsidRDefault="00000000">
      <w:r>
        <w:t>This variable is numeric</w:t>
      </w:r>
    </w:p>
    <w:p w14:paraId="168102D0" w14:textId="77777777" w:rsidR="00861390" w:rsidRDefault="00000000">
      <w:r>
        <w:lastRenderedPageBreak/>
        <w:t xml:space="preserve">Value label information for </w:t>
      </w:r>
      <w:proofErr w:type="spellStart"/>
      <w:r>
        <w:t>Train_Regional_PT_Frequency</w:t>
      </w:r>
      <w:proofErr w:type="spellEnd"/>
    </w:p>
    <w:p w14:paraId="6E559870" w14:textId="77777777" w:rsidR="00861390" w:rsidRDefault="00000000">
      <w:pPr>
        <w:ind w:left="400"/>
      </w:pPr>
      <w:r>
        <w:rPr>
          <w:sz w:val="20"/>
        </w:rPr>
        <w:t>Value = 1.0 Label = Daily</w:t>
      </w:r>
    </w:p>
    <w:p w14:paraId="64C5E756" w14:textId="77777777" w:rsidR="00861390" w:rsidRDefault="00000000">
      <w:pPr>
        <w:ind w:left="400"/>
      </w:pPr>
      <w:r>
        <w:rPr>
          <w:sz w:val="20"/>
        </w:rPr>
        <w:t>Value = 2.0 Label = 4-6 days a week</w:t>
      </w:r>
    </w:p>
    <w:p w14:paraId="1748C8C1" w14:textId="77777777" w:rsidR="00861390" w:rsidRDefault="00000000">
      <w:pPr>
        <w:ind w:left="400"/>
      </w:pPr>
      <w:r>
        <w:rPr>
          <w:sz w:val="20"/>
        </w:rPr>
        <w:t>Value = 3.0 Label = 1-3 days a week</w:t>
      </w:r>
    </w:p>
    <w:p w14:paraId="5E4A46EA" w14:textId="77777777" w:rsidR="00861390" w:rsidRDefault="00000000">
      <w:pPr>
        <w:ind w:left="400"/>
      </w:pPr>
      <w:r>
        <w:rPr>
          <w:sz w:val="20"/>
        </w:rPr>
        <w:t>Value = 4.0 Label = 1-3 days a month</w:t>
      </w:r>
    </w:p>
    <w:p w14:paraId="628F5EB1" w14:textId="77777777" w:rsidR="00861390" w:rsidRDefault="00000000">
      <w:pPr>
        <w:ind w:left="400"/>
      </w:pPr>
      <w:r>
        <w:rPr>
          <w:sz w:val="20"/>
        </w:rPr>
        <w:t>Value = 5.0 Label = 6-11 days a year</w:t>
      </w:r>
    </w:p>
    <w:p w14:paraId="3130846B" w14:textId="77777777" w:rsidR="00861390" w:rsidRDefault="00000000">
      <w:pPr>
        <w:ind w:left="400"/>
      </w:pPr>
      <w:r>
        <w:rPr>
          <w:sz w:val="20"/>
        </w:rPr>
        <w:t>Value = 6.0 Label = 1-5 days a year</w:t>
      </w:r>
    </w:p>
    <w:p w14:paraId="2D54C7BA" w14:textId="77777777" w:rsidR="00861390" w:rsidRDefault="00000000">
      <w:pPr>
        <w:ind w:left="400"/>
      </w:pPr>
      <w:r>
        <w:rPr>
          <w:sz w:val="20"/>
        </w:rPr>
        <w:t>Value = 7.0 Label = (Almost) Never</w:t>
      </w:r>
    </w:p>
    <w:p w14:paraId="287EEFA8" w14:textId="77777777" w:rsidR="00861390" w:rsidRDefault="00861390"/>
    <w:p w14:paraId="28BCC5A4" w14:textId="77777777" w:rsidR="00861390" w:rsidRDefault="00000000">
      <w:r>
        <w:rPr>
          <w:b/>
        </w:rPr>
        <w:t xml:space="preserve">Pos. = 14 Variable = </w:t>
      </w:r>
      <w:proofErr w:type="spellStart"/>
      <w:r>
        <w:rPr>
          <w:b/>
        </w:rPr>
        <w:t>Local_PT_Frequency</w:t>
      </w:r>
      <w:proofErr w:type="spellEnd"/>
      <w:r>
        <w:rPr>
          <w:b/>
        </w:rPr>
        <w:t xml:space="preserve"> </w:t>
      </w:r>
      <w:r>
        <w:rPr>
          <w:i/>
        </w:rPr>
        <w:t>Variable label = How often do you use the following forms of transport? - Local public transport (bus, tram, and metro)</w:t>
      </w:r>
    </w:p>
    <w:p w14:paraId="6CF6F499" w14:textId="21436E18" w:rsidR="00861390" w:rsidRDefault="00000000">
      <w:r>
        <w:t>This variable is numeric</w:t>
      </w:r>
    </w:p>
    <w:p w14:paraId="5912917C" w14:textId="77777777" w:rsidR="00861390" w:rsidRDefault="00000000">
      <w:r>
        <w:t xml:space="preserve">Value label information for </w:t>
      </w:r>
      <w:proofErr w:type="spellStart"/>
      <w:r>
        <w:t>Local_PT_Frequency</w:t>
      </w:r>
      <w:proofErr w:type="spellEnd"/>
    </w:p>
    <w:p w14:paraId="38641E49" w14:textId="77777777" w:rsidR="00861390" w:rsidRDefault="00000000">
      <w:pPr>
        <w:ind w:left="400"/>
      </w:pPr>
      <w:r>
        <w:rPr>
          <w:sz w:val="20"/>
        </w:rPr>
        <w:t>Value = 1.0 Label = Daily</w:t>
      </w:r>
    </w:p>
    <w:p w14:paraId="73EAA0FF" w14:textId="77777777" w:rsidR="00861390" w:rsidRDefault="00000000">
      <w:pPr>
        <w:ind w:left="400"/>
      </w:pPr>
      <w:r>
        <w:rPr>
          <w:sz w:val="20"/>
        </w:rPr>
        <w:t>Value = 2.0 Label = 4-6 days a week</w:t>
      </w:r>
    </w:p>
    <w:p w14:paraId="0B2F459C" w14:textId="77777777" w:rsidR="00861390" w:rsidRDefault="00000000">
      <w:pPr>
        <w:ind w:left="400"/>
      </w:pPr>
      <w:r>
        <w:rPr>
          <w:sz w:val="20"/>
        </w:rPr>
        <w:t>Value = 3.0 Label = 1-3 days a week</w:t>
      </w:r>
    </w:p>
    <w:p w14:paraId="2F8E2599" w14:textId="77777777" w:rsidR="00861390" w:rsidRDefault="00000000">
      <w:pPr>
        <w:ind w:left="400"/>
      </w:pPr>
      <w:r>
        <w:rPr>
          <w:sz w:val="20"/>
        </w:rPr>
        <w:t>Value = 4.0 Label = 1-3 days a month</w:t>
      </w:r>
    </w:p>
    <w:p w14:paraId="7B4533B3" w14:textId="77777777" w:rsidR="00861390" w:rsidRDefault="00000000">
      <w:pPr>
        <w:ind w:left="400"/>
      </w:pPr>
      <w:r>
        <w:rPr>
          <w:sz w:val="20"/>
        </w:rPr>
        <w:t>Value = 5.0 Label = 6-11 days a year</w:t>
      </w:r>
    </w:p>
    <w:p w14:paraId="28DD410E" w14:textId="77777777" w:rsidR="00861390" w:rsidRDefault="00000000">
      <w:pPr>
        <w:ind w:left="400"/>
      </w:pPr>
      <w:r>
        <w:rPr>
          <w:sz w:val="20"/>
        </w:rPr>
        <w:t>Value = 6.0 Label = 1-5 days a year</w:t>
      </w:r>
    </w:p>
    <w:p w14:paraId="4B1586A2" w14:textId="77777777" w:rsidR="00861390" w:rsidRDefault="00000000">
      <w:pPr>
        <w:ind w:left="400"/>
      </w:pPr>
      <w:r>
        <w:rPr>
          <w:sz w:val="20"/>
        </w:rPr>
        <w:t>Value = 7.0 Label = (Almost) Never</w:t>
      </w:r>
    </w:p>
    <w:p w14:paraId="13DAD8CF" w14:textId="77777777" w:rsidR="00861390" w:rsidRDefault="00861390"/>
    <w:p w14:paraId="4DBC3C83" w14:textId="77777777" w:rsidR="00861390" w:rsidRDefault="00000000">
      <w:r>
        <w:rPr>
          <w:b/>
        </w:rPr>
        <w:t xml:space="preserve">Pos. = 15 Variable = </w:t>
      </w:r>
      <w:proofErr w:type="spellStart"/>
      <w:r>
        <w:rPr>
          <w:b/>
        </w:rPr>
        <w:t>Walking_Frequency</w:t>
      </w:r>
      <w:proofErr w:type="spellEnd"/>
      <w:r>
        <w:rPr>
          <w:b/>
        </w:rPr>
        <w:t xml:space="preserve"> </w:t>
      </w:r>
      <w:r>
        <w:rPr>
          <w:i/>
        </w:rPr>
        <w:t>Variable label = How often do you use the following forms of transport? - Walking</w:t>
      </w:r>
    </w:p>
    <w:p w14:paraId="496A5A16" w14:textId="32E363EA" w:rsidR="00861390" w:rsidRDefault="00000000">
      <w:r>
        <w:t>This variable is numeric</w:t>
      </w:r>
    </w:p>
    <w:p w14:paraId="100ED86F" w14:textId="77777777" w:rsidR="00861390" w:rsidRDefault="00000000">
      <w:r>
        <w:t xml:space="preserve">Value label information for </w:t>
      </w:r>
      <w:proofErr w:type="spellStart"/>
      <w:r>
        <w:t>Walking_Frequency</w:t>
      </w:r>
      <w:proofErr w:type="spellEnd"/>
    </w:p>
    <w:p w14:paraId="2491D705" w14:textId="77777777" w:rsidR="00861390" w:rsidRDefault="00000000">
      <w:pPr>
        <w:ind w:left="400"/>
      </w:pPr>
      <w:r>
        <w:rPr>
          <w:sz w:val="20"/>
        </w:rPr>
        <w:t>Value = 1.0 Label = Daily</w:t>
      </w:r>
    </w:p>
    <w:p w14:paraId="09F2933E" w14:textId="77777777" w:rsidR="00861390" w:rsidRDefault="00000000">
      <w:pPr>
        <w:ind w:left="400"/>
      </w:pPr>
      <w:r>
        <w:rPr>
          <w:sz w:val="20"/>
        </w:rPr>
        <w:t>Value = 2.0 Label = 4-6 days a week</w:t>
      </w:r>
    </w:p>
    <w:p w14:paraId="3A075C62" w14:textId="77777777" w:rsidR="00861390" w:rsidRDefault="00000000">
      <w:pPr>
        <w:ind w:left="400"/>
      </w:pPr>
      <w:r>
        <w:rPr>
          <w:sz w:val="20"/>
        </w:rPr>
        <w:t>Value = 3.0 Label = 1-3 days a week</w:t>
      </w:r>
    </w:p>
    <w:p w14:paraId="476FF18B" w14:textId="77777777" w:rsidR="00861390" w:rsidRDefault="00000000">
      <w:pPr>
        <w:ind w:left="400"/>
      </w:pPr>
      <w:r>
        <w:rPr>
          <w:sz w:val="20"/>
        </w:rPr>
        <w:lastRenderedPageBreak/>
        <w:t>Value = 4.0 Label = 1-3 days a month</w:t>
      </w:r>
    </w:p>
    <w:p w14:paraId="2C924873" w14:textId="77777777" w:rsidR="00861390" w:rsidRDefault="00000000">
      <w:pPr>
        <w:ind w:left="400"/>
      </w:pPr>
      <w:r>
        <w:rPr>
          <w:sz w:val="20"/>
        </w:rPr>
        <w:t>Value = 5.0 Label = 6-11 days a year</w:t>
      </w:r>
    </w:p>
    <w:p w14:paraId="02F22D49" w14:textId="77777777" w:rsidR="00861390" w:rsidRDefault="00000000">
      <w:pPr>
        <w:ind w:left="400"/>
      </w:pPr>
      <w:r>
        <w:rPr>
          <w:sz w:val="20"/>
        </w:rPr>
        <w:t>Value = 6.0 Label = 1-5 days a year</w:t>
      </w:r>
    </w:p>
    <w:p w14:paraId="1FC00444" w14:textId="77777777" w:rsidR="00861390" w:rsidRDefault="00000000">
      <w:pPr>
        <w:ind w:left="400"/>
      </w:pPr>
      <w:r>
        <w:rPr>
          <w:sz w:val="20"/>
        </w:rPr>
        <w:t>Value = 7.0 Label = (Almost) Never</w:t>
      </w:r>
    </w:p>
    <w:p w14:paraId="247067C5" w14:textId="77777777" w:rsidR="00861390" w:rsidRDefault="00861390"/>
    <w:p w14:paraId="0749AA7D" w14:textId="77777777" w:rsidR="00861390" w:rsidRDefault="00000000">
      <w:r>
        <w:rPr>
          <w:b/>
        </w:rPr>
        <w:t xml:space="preserve">Pos. = 16 Variable = </w:t>
      </w:r>
      <w:proofErr w:type="spellStart"/>
      <w:r>
        <w:rPr>
          <w:b/>
        </w:rPr>
        <w:t>Bike_Frequency</w:t>
      </w:r>
      <w:proofErr w:type="spellEnd"/>
      <w:r>
        <w:rPr>
          <w:b/>
        </w:rPr>
        <w:t xml:space="preserve"> </w:t>
      </w:r>
      <w:r>
        <w:rPr>
          <w:i/>
        </w:rPr>
        <w:t>Variable label = How often do you use the following forms of transport? - Bike (self- or family-owned)</w:t>
      </w:r>
    </w:p>
    <w:p w14:paraId="301E408C" w14:textId="587CCFA3" w:rsidR="00861390" w:rsidRDefault="00000000">
      <w:r>
        <w:t>This variable is numeric</w:t>
      </w:r>
    </w:p>
    <w:p w14:paraId="139F0B1C" w14:textId="77777777" w:rsidR="00861390" w:rsidRDefault="00000000">
      <w:r>
        <w:t xml:space="preserve">Value label information for </w:t>
      </w:r>
      <w:proofErr w:type="spellStart"/>
      <w:r>
        <w:t>Bike_Frequency</w:t>
      </w:r>
      <w:proofErr w:type="spellEnd"/>
    </w:p>
    <w:p w14:paraId="5779F940" w14:textId="77777777" w:rsidR="00861390" w:rsidRDefault="00000000">
      <w:pPr>
        <w:ind w:left="400"/>
      </w:pPr>
      <w:r>
        <w:rPr>
          <w:sz w:val="20"/>
        </w:rPr>
        <w:t>Value = 1.0 Label = Daily</w:t>
      </w:r>
    </w:p>
    <w:p w14:paraId="7D5C0269" w14:textId="77777777" w:rsidR="00861390" w:rsidRDefault="00000000">
      <w:pPr>
        <w:ind w:left="400"/>
      </w:pPr>
      <w:r>
        <w:rPr>
          <w:sz w:val="20"/>
        </w:rPr>
        <w:t>Value = 2.0 Label = 4-6 days a week</w:t>
      </w:r>
    </w:p>
    <w:p w14:paraId="4DD56124" w14:textId="77777777" w:rsidR="00861390" w:rsidRDefault="00000000">
      <w:pPr>
        <w:ind w:left="400"/>
      </w:pPr>
      <w:r>
        <w:rPr>
          <w:sz w:val="20"/>
        </w:rPr>
        <w:t>Value = 3.0 Label = 1-3 days a week</w:t>
      </w:r>
    </w:p>
    <w:p w14:paraId="0DFC8A9B" w14:textId="77777777" w:rsidR="00861390" w:rsidRDefault="00000000">
      <w:pPr>
        <w:ind w:left="400"/>
      </w:pPr>
      <w:r>
        <w:rPr>
          <w:sz w:val="20"/>
        </w:rPr>
        <w:t>Value = 4.0 Label = 1-3 days a month</w:t>
      </w:r>
    </w:p>
    <w:p w14:paraId="2C5E1EB2" w14:textId="77777777" w:rsidR="00861390" w:rsidRDefault="00000000">
      <w:pPr>
        <w:ind w:left="400"/>
      </w:pPr>
      <w:r>
        <w:rPr>
          <w:sz w:val="20"/>
        </w:rPr>
        <w:t>Value = 5.0 Label = 6-11 days a year</w:t>
      </w:r>
    </w:p>
    <w:p w14:paraId="31CC69F5" w14:textId="77777777" w:rsidR="00861390" w:rsidRDefault="00000000">
      <w:pPr>
        <w:ind w:left="400"/>
      </w:pPr>
      <w:r>
        <w:rPr>
          <w:sz w:val="20"/>
        </w:rPr>
        <w:t>Value = 6.0 Label = 1-5 days a year</w:t>
      </w:r>
    </w:p>
    <w:p w14:paraId="0A09A6F0" w14:textId="77777777" w:rsidR="00861390" w:rsidRDefault="00000000">
      <w:pPr>
        <w:ind w:left="400"/>
      </w:pPr>
      <w:r>
        <w:rPr>
          <w:sz w:val="20"/>
        </w:rPr>
        <w:t>Value = 7.0 Label = (Almost) Never</w:t>
      </w:r>
    </w:p>
    <w:p w14:paraId="2F55EAE1" w14:textId="77777777" w:rsidR="00861390" w:rsidRDefault="00861390"/>
    <w:p w14:paraId="0E207B3B" w14:textId="77777777" w:rsidR="00861390" w:rsidRDefault="00000000">
      <w:r>
        <w:rPr>
          <w:b/>
        </w:rPr>
        <w:t xml:space="preserve">Pos. = 17 Variable = </w:t>
      </w:r>
      <w:proofErr w:type="spellStart"/>
      <w:r>
        <w:rPr>
          <w:b/>
        </w:rPr>
        <w:t>EBike_Frequency</w:t>
      </w:r>
      <w:proofErr w:type="spellEnd"/>
      <w:r>
        <w:rPr>
          <w:b/>
        </w:rPr>
        <w:t xml:space="preserve"> </w:t>
      </w:r>
      <w:r>
        <w:rPr>
          <w:i/>
        </w:rPr>
        <w:t>Variable label = How often do you use the following forms of transport? - E-bike (self- or family-owned)</w:t>
      </w:r>
    </w:p>
    <w:p w14:paraId="0F243079" w14:textId="473692EE" w:rsidR="00861390" w:rsidRDefault="00000000">
      <w:r>
        <w:t>This variable is numeric</w:t>
      </w:r>
    </w:p>
    <w:p w14:paraId="7A64419C" w14:textId="77777777" w:rsidR="00861390" w:rsidRDefault="00000000">
      <w:r>
        <w:t xml:space="preserve">Value label information for </w:t>
      </w:r>
      <w:proofErr w:type="spellStart"/>
      <w:r>
        <w:t>EBike_Frequency</w:t>
      </w:r>
      <w:proofErr w:type="spellEnd"/>
    </w:p>
    <w:p w14:paraId="7335EB97" w14:textId="77777777" w:rsidR="00861390" w:rsidRDefault="00000000">
      <w:pPr>
        <w:ind w:left="400"/>
      </w:pPr>
      <w:r>
        <w:rPr>
          <w:sz w:val="20"/>
        </w:rPr>
        <w:t>Value = 1.0 Label = Daily</w:t>
      </w:r>
    </w:p>
    <w:p w14:paraId="769BEBAD" w14:textId="77777777" w:rsidR="00861390" w:rsidRDefault="00000000">
      <w:pPr>
        <w:ind w:left="400"/>
      </w:pPr>
      <w:r>
        <w:rPr>
          <w:sz w:val="20"/>
        </w:rPr>
        <w:t>Value = 2.0 Label = 4-6 days a week</w:t>
      </w:r>
    </w:p>
    <w:p w14:paraId="56AD345F" w14:textId="77777777" w:rsidR="00861390" w:rsidRDefault="00000000">
      <w:pPr>
        <w:ind w:left="400"/>
      </w:pPr>
      <w:r>
        <w:rPr>
          <w:sz w:val="20"/>
        </w:rPr>
        <w:t>Value = 3.0 Label = 1-3 days a week</w:t>
      </w:r>
    </w:p>
    <w:p w14:paraId="4DBF0956" w14:textId="77777777" w:rsidR="00861390" w:rsidRDefault="00000000">
      <w:pPr>
        <w:ind w:left="400"/>
      </w:pPr>
      <w:r>
        <w:rPr>
          <w:sz w:val="20"/>
        </w:rPr>
        <w:t>Value = 4.0 Label = 1-3 days a month</w:t>
      </w:r>
    </w:p>
    <w:p w14:paraId="34D60681" w14:textId="77777777" w:rsidR="00861390" w:rsidRDefault="00000000">
      <w:pPr>
        <w:ind w:left="400"/>
      </w:pPr>
      <w:r>
        <w:rPr>
          <w:sz w:val="20"/>
        </w:rPr>
        <w:t>Value = 5.0 Label = 6-11 days a year</w:t>
      </w:r>
    </w:p>
    <w:p w14:paraId="11C449AC" w14:textId="77777777" w:rsidR="00861390" w:rsidRDefault="00000000">
      <w:pPr>
        <w:ind w:left="400"/>
      </w:pPr>
      <w:r>
        <w:rPr>
          <w:sz w:val="20"/>
        </w:rPr>
        <w:t>Value = 6.0 Label = 1-5 days a year</w:t>
      </w:r>
    </w:p>
    <w:p w14:paraId="324B17EA" w14:textId="77777777" w:rsidR="00861390" w:rsidRDefault="00000000">
      <w:pPr>
        <w:ind w:left="400"/>
      </w:pPr>
      <w:r>
        <w:rPr>
          <w:sz w:val="20"/>
        </w:rPr>
        <w:t>Value = 7.0 Label = (Almost) Never</w:t>
      </w:r>
    </w:p>
    <w:p w14:paraId="05E129FA" w14:textId="77777777" w:rsidR="00861390" w:rsidRDefault="00861390"/>
    <w:p w14:paraId="2A14179D" w14:textId="77777777" w:rsidR="00861390" w:rsidRDefault="00000000">
      <w:r>
        <w:rPr>
          <w:b/>
        </w:rPr>
        <w:t xml:space="preserve">Pos. = 18 Variable = </w:t>
      </w:r>
      <w:proofErr w:type="spellStart"/>
      <w:r>
        <w:rPr>
          <w:b/>
        </w:rPr>
        <w:t>Motorcycle_Scooter_Frequency</w:t>
      </w:r>
      <w:proofErr w:type="spellEnd"/>
      <w:r>
        <w:rPr>
          <w:b/>
        </w:rPr>
        <w:t xml:space="preserve"> </w:t>
      </w:r>
      <w:r>
        <w:rPr>
          <w:i/>
        </w:rPr>
        <w:t>Variable label = How often do you use the following forms of transport? - Motorcycle and scooter</w:t>
      </w:r>
    </w:p>
    <w:p w14:paraId="5FDAB9ED" w14:textId="13AF91D3" w:rsidR="00861390" w:rsidRDefault="00000000">
      <w:r>
        <w:t>This variable is numeric</w:t>
      </w:r>
    </w:p>
    <w:p w14:paraId="651B9568" w14:textId="77777777" w:rsidR="00861390" w:rsidRDefault="00000000">
      <w:r>
        <w:t xml:space="preserve">Value label information for </w:t>
      </w:r>
      <w:proofErr w:type="spellStart"/>
      <w:r>
        <w:t>Motorcycle_Scooter_Frequency</w:t>
      </w:r>
      <w:proofErr w:type="spellEnd"/>
    </w:p>
    <w:p w14:paraId="6E3FAE97" w14:textId="77777777" w:rsidR="00861390" w:rsidRDefault="00000000">
      <w:pPr>
        <w:ind w:left="400"/>
      </w:pPr>
      <w:r>
        <w:rPr>
          <w:sz w:val="20"/>
        </w:rPr>
        <w:t>Value = 1.0 Label = Daily</w:t>
      </w:r>
    </w:p>
    <w:p w14:paraId="1C19C1B5" w14:textId="77777777" w:rsidR="00861390" w:rsidRDefault="00000000">
      <w:pPr>
        <w:ind w:left="400"/>
      </w:pPr>
      <w:r>
        <w:rPr>
          <w:sz w:val="20"/>
        </w:rPr>
        <w:t>Value = 2.0 Label = 4-6 days a week</w:t>
      </w:r>
    </w:p>
    <w:p w14:paraId="2328F122" w14:textId="77777777" w:rsidR="00861390" w:rsidRDefault="00000000">
      <w:pPr>
        <w:ind w:left="400"/>
      </w:pPr>
      <w:r>
        <w:rPr>
          <w:sz w:val="20"/>
        </w:rPr>
        <w:t>Value = 3.0 Label = 1-3 days a week</w:t>
      </w:r>
    </w:p>
    <w:p w14:paraId="74B7578D" w14:textId="77777777" w:rsidR="00861390" w:rsidRDefault="00000000">
      <w:pPr>
        <w:ind w:left="400"/>
      </w:pPr>
      <w:r>
        <w:rPr>
          <w:sz w:val="20"/>
        </w:rPr>
        <w:t>Value = 4.0 Label = 1-3 days a month</w:t>
      </w:r>
    </w:p>
    <w:p w14:paraId="38A6B0E3" w14:textId="77777777" w:rsidR="00861390" w:rsidRDefault="00000000">
      <w:pPr>
        <w:ind w:left="400"/>
      </w:pPr>
      <w:r>
        <w:rPr>
          <w:sz w:val="20"/>
        </w:rPr>
        <w:t>Value = 5.0 Label = 6-11 days a year</w:t>
      </w:r>
    </w:p>
    <w:p w14:paraId="6DDCC742" w14:textId="77777777" w:rsidR="00861390" w:rsidRDefault="00000000">
      <w:pPr>
        <w:ind w:left="400"/>
      </w:pPr>
      <w:r>
        <w:rPr>
          <w:sz w:val="20"/>
        </w:rPr>
        <w:t>Value = 6.0 Label = 1-5 days a year</w:t>
      </w:r>
    </w:p>
    <w:p w14:paraId="49D5242A" w14:textId="77777777" w:rsidR="00861390" w:rsidRDefault="00000000">
      <w:pPr>
        <w:ind w:left="400"/>
      </w:pPr>
      <w:r>
        <w:rPr>
          <w:sz w:val="20"/>
        </w:rPr>
        <w:t>Value = 7.0 Label = (Almost) Never</w:t>
      </w:r>
    </w:p>
    <w:p w14:paraId="10D93C66" w14:textId="77777777" w:rsidR="00861390" w:rsidRDefault="00861390"/>
    <w:p w14:paraId="78EEC00F" w14:textId="77777777" w:rsidR="00861390" w:rsidRDefault="00000000">
      <w:r>
        <w:rPr>
          <w:b/>
        </w:rPr>
        <w:t xml:space="preserve">Pos. = 19 Variable = </w:t>
      </w:r>
      <w:proofErr w:type="spellStart"/>
      <w:r>
        <w:rPr>
          <w:b/>
        </w:rPr>
        <w:t>Taxi_Frequency</w:t>
      </w:r>
      <w:proofErr w:type="spellEnd"/>
      <w:r>
        <w:rPr>
          <w:b/>
        </w:rPr>
        <w:t xml:space="preserve"> </w:t>
      </w:r>
      <w:r>
        <w:rPr>
          <w:i/>
        </w:rPr>
        <w:t>Variable label = How often do you use the following forms of transport? - Taxi</w:t>
      </w:r>
    </w:p>
    <w:p w14:paraId="7A4B09B0" w14:textId="517A0B91" w:rsidR="00861390" w:rsidRDefault="00000000">
      <w:r>
        <w:t>This variable is numeric</w:t>
      </w:r>
    </w:p>
    <w:p w14:paraId="2BBFAA16" w14:textId="77777777" w:rsidR="00861390" w:rsidRDefault="00000000">
      <w:r>
        <w:t xml:space="preserve">Value label information for </w:t>
      </w:r>
      <w:proofErr w:type="spellStart"/>
      <w:r>
        <w:t>Taxi_Frequency</w:t>
      </w:r>
      <w:proofErr w:type="spellEnd"/>
    </w:p>
    <w:p w14:paraId="72ECDF49" w14:textId="77777777" w:rsidR="00861390" w:rsidRDefault="00000000">
      <w:pPr>
        <w:ind w:left="400"/>
      </w:pPr>
      <w:r>
        <w:rPr>
          <w:sz w:val="20"/>
        </w:rPr>
        <w:t>Value = 1.0 Label = Daily</w:t>
      </w:r>
    </w:p>
    <w:p w14:paraId="043EF6CC" w14:textId="77777777" w:rsidR="00861390" w:rsidRDefault="00000000">
      <w:pPr>
        <w:ind w:left="400"/>
      </w:pPr>
      <w:r>
        <w:rPr>
          <w:sz w:val="20"/>
        </w:rPr>
        <w:t>Value = 2.0 Label = 4-6 days a week</w:t>
      </w:r>
    </w:p>
    <w:p w14:paraId="7E8EAC93" w14:textId="77777777" w:rsidR="00861390" w:rsidRDefault="00000000">
      <w:pPr>
        <w:ind w:left="400"/>
      </w:pPr>
      <w:r>
        <w:rPr>
          <w:sz w:val="20"/>
        </w:rPr>
        <w:t>Value = 3.0 Label = 1-3 days a week</w:t>
      </w:r>
    </w:p>
    <w:p w14:paraId="427F73A5" w14:textId="77777777" w:rsidR="00861390" w:rsidRDefault="00000000">
      <w:pPr>
        <w:ind w:left="400"/>
      </w:pPr>
      <w:r>
        <w:rPr>
          <w:sz w:val="20"/>
        </w:rPr>
        <w:t>Value = 4.0 Label = 1-3 days a month</w:t>
      </w:r>
    </w:p>
    <w:p w14:paraId="2E845EAE" w14:textId="77777777" w:rsidR="00861390" w:rsidRDefault="00000000">
      <w:pPr>
        <w:ind w:left="400"/>
      </w:pPr>
      <w:r>
        <w:rPr>
          <w:sz w:val="20"/>
        </w:rPr>
        <w:t>Value = 5.0 Label = 6-11 days a year</w:t>
      </w:r>
    </w:p>
    <w:p w14:paraId="2730F59B" w14:textId="77777777" w:rsidR="00861390" w:rsidRDefault="00000000">
      <w:pPr>
        <w:ind w:left="400"/>
      </w:pPr>
      <w:r>
        <w:rPr>
          <w:sz w:val="20"/>
        </w:rPr>
        <w:t>Value = 6.0 Label = 1-5 days a year</w:t>
      </w:r>
    </w:p>
    <w:p w14:paraId="1C4AFE39" w14:textId="77777777" w:rsidR="00861390" w:rsidRDefault="00000000">
      <w:pPr>
        <w:ind w:left="400"/>
      </w:pPr>
      <w:r>
        <w:rPr>
          <w:sz w:val="20"/>
        </w:rPr>
        <w:t>Value = 7.0 Label = (Almost) Never</w:t>
      </w:r>
    </w:p>
    <w:p w14:paraId="04078C0E" w14:textId="77777777" w:rsidR="00861390" w:rsidRDefault="00861390"/>
    <w:p w14:paraId="3094A32B" w14:textId="77777777" w:rsidR="00861390" w:rsidRDefault="00000000">
      <w:r>
        <w:rPr>
          <w:b/>
        </w:rPr>
        <w:t xml:space="preserve">Pos. = 20 Variable = </w:t>
      </w:r>
      <w:proofErr w:type="spellStart"/>
      <w:r>
        <w:rPr>
          <w:b/>
        </w:rPr>
        <w:t>MostFreq_Commute_Mode</w:t>
      </w:r>
      <w:proofErr w:type="spellEnd"/>
      <w:r>
        <w:rPr>
          <w:b/>
        </w:rPr>
        <w:t xml:space="preserve"> </w:t>
      </w:r>
      <w:r>
        <w:rPr>
          <w:i/>
        </w:rPr>
        <w:t>Variable label = Most frequently used mode - commuting</w:t>
      </w:r>
    </w:p>
    <w:p w14:paraId="5144774C" w14:textId="521A9131" w:rsidR="00861390" w:rsidRDefault="00000000">
      <w:r>
        <w:t>This variable is numeric</w:t>
      </w:r>
    </w:p>
    <w:p w14:paraId="4AA16DCF" w14:textId="77777777" w:rsidR="00861390" w:rsidRDefault="00000000">
      <w:r>
        <w:lastRenderedPageBreak/>
        <w:t xml:space="preserve">Value label information for </w:t>
      </w:r>
      <w:proofErr w:type="spellStart"/>
      <w:r>
        <w:t>MostFreq_Commute_Mode</w:t>
      </w:r>
      <w:proofErr w:type="spellEnd"/>
    </w:p>
    <w:p w14:paraId="2DFE77D1" w14:textId="77777777" w:rsidR="00861390" w:rsidRDefault="00000000">
      <w:pPr>
        <w:ind w:left="400"/>
      </w:pPr>
      <w:r>
        <w:rPr>
          <w:sz w:val="20"/>
        </w:rPr>
        <w:t>Value = 1.0 Label = Car</w:t>
      </w:r>
    </w:p>
    <w:p w14:paraId="164749B2" w14:textId="77777777" w:rsidR="00861390" w:rsidRDefault="00000000">
      <w:pPr>
        <w:ind w:left="400"/>
      </w:pPr>
      <w:r>
        <w:rPr>
          <w:sz w:val="20"/>
        </w:rPr>
        <w:t>Value = 2.0 Label = Train and regional public transport</w:t>
      </w:r>
    </w:p>
    <w:p w14:paraId="47E2F10E" w14:textId="77777777" w:rsidR="00861390" w:rsidRDefault="00000000">
      <w:pPr>
        <w:ind w:left="400"/>
      </w:pPr>
      <w:r>
        <w:rPr>
          <w:sz w:val="20"/>
        </w:rPr>
        <w:t>Value = 3.0 Label = Local public transport (bus, tram, and metro)</w:t>
      </w:r>
    </w:p>
    <w:p w14:paraId="6846732F" w14:textId="77777777" w:rsidR="00861390" w:rsidRDefault="00000000">
      <w:pPr>
        <w:ind w:left="400"/>
      </w:pPr>
      <w:r>
        <w:rPr>
          <w:sz w:val="20"/>
        </w:rPr>
        <w:t>Value = 4.0 Label = Walking</w:t>
      </w:r>
    </w:p>
    <w:p w14:paraId="71BDCEC1" w14:textId="77777777" w:rsidR="00861390" w:rsidRDefault="00000000">
      <w:pPr>
        <w:ind w:left="400"/>
      </w:pPr>
      <w:r>
        <w:rPr>
          <w:sz w:val="20"/>
        </w:rPr>
        <w:t>Value = 5.0 Label = Bike (self or family-owned)</w:t>
      </w:r>
    </w:p>
    <w:p w14:paraId="19B1A58C" w14:textId="77777777" w:rsidR="00861390" w:rsidRDefault="00000000">
      <w:pPr>
        <w:ind w:left="400"/>
      </w:pPr>
      <w:r>
        <w:rPr>
          <w:sz w:val="20"/>
        </w:rPr>
        <w:t>Value = 6.0 Label = Motorcycle and scooter</w:t>
      </w:r>
    </w:p>
    <w:p w14:paraId="4F28A0D5" w14:textId="77777777" w:rsidR="00861390" w:rsidRDefault="00000000">
      <w:pPr>
        <w:ind w:left="400"/>
      </w:pPr>
      <w:r>
        <w:rPr>
          <w:sz w:val="20"/>
        </w:rPr>
        <w:t>Value = 7.0 Label = Taxi</w:t>
      </w:r>
    </w:p>
    <w:p w14:paraId="64AEF553" w14:textId="77777777" w:rsidR="00861390" w:rsidRDefault="00861390"/>
    <w:p w14:paraId="27066B36" w14:textId="77777777" w:rsidR="00861390" w:rsidRDefault="00000000">
      <w:r>
        <w:rPr>
          <w:b/>
        </w:rPr>
        <w:t xml:space="preserve">Pos. = 21 Variable = </w:t>
      </w:r>
      <w:proofErr w:type="spellStart"/>
      <w:r>
        <w:rPr>
          <w:b/>
        </w:rPr>
        <w:t>Pref_Commute_Mode</w:t>
      </w:r>
      <w:proofErr w:type="spellEnd"/>
      <w:r>
        <w:rPr>
          <w:b/>
        </w:rPr>
        <w:t xml:space="preserve"> </w:t>
      </w:r>
      <w:r>
        <w:rPr>
          <w:i/>
        </w:rPr>
        <w:t>Variable label = Most preferred mode - commuting</w:t>
      </w:r>
    </w:p>
    <w:p w14:paraId="3C4BCC56" w14:textId="6040E4A2" w:rsidR="00861390" w:rsidRDefault="00000000">
      <w:r>
        <w:t>This variable is numeric</w:t>
      </w:r>
    </w:p>
    <w:p w14:paraId="42EAD14A" w14:textId="77777777" w:rsidR="00861390" w:rsidRDefault="00000000">
      <w:r>
        <w:t xml:space="preserve">Value label information for </w:t>
      </w:r>
      <w:proofErr w:type="spellStart"/>
      <w:r>
        <w:t>Pref_Commute_Mode</w:t>
      </w:r>
      <w:proofErr w:type="spellEnd"/>
    </w:p>
    <w:p w14:paraId="456BD9C0" w14:textId="77777777" w:rsidR="00861390" w:rsidRDefault="00000000">
      <w:pPr>
        <w:ind w:left="400"/>
      </w:pPr>
      <w:r>
        <w:rPr>
          <w:sz w:val="20"/>
        </w:rPr>
        <w:t>Value = 1.0 Label = Car</w:t>
      </w:r>
    </w:p>
    <w:p w14:paraId="558D7ABB" w14:textId="77777777" w:rsidR="00861390" w:rsidRDefault="00000000">
      <w:pPr>
        <w:ind w:left="400"/>
      </w:pPr>
      <w:r>
        <w:rPr>
          <w:sz w:val="20"/>
        </w:rPr>
        <w:t>Value = 2.0 Label = Train and regional public transport</w:t>
      </w:r>
    </w:p>
    <w:p w14:paraId="2FAA4BED" w14:textId="77777777" w:rsidR="00861390" w:rsidRDefault="00000000">
      <w:pPr>
        <w:ind w:left="400"/>
      </w:pPr>
      <w:r>
        <w:rPr>
          <w:sz w:val="20"/>
        </w:rPr>
        <w:t>Value = 3.0 Label = Local public transport (bus, tram, and metro)</w:t>
      </w:r>
    </w:p>
    <w:p w14:paraId="332F7D78" w14:textId="77777777" w:rsidR="00861390" w:rsidRDefault="00000000">
      <w:pPr>
        <w:ind w:left="400"/>
      </w:pPr>
      <w:r>
        <w:rPr>
          <w:sz w:val="20"/>
        </w:rPr>
        <w:t>Value = 4.0 Label = Walking</w:t>
      </w:r>
    </w:p>
    <w:p w14:paraId="3FED2B2D" w14:textId="77777777" w:rsidR="00861390" w:rsidRDefault="00000000">
      <w:pPr>
        <w:ind w:left="400"/>
      </w:pPr>
      <w:r>
        <w:rPr>
          <w:sz w:val="20"/>
        </w:rPr>
        <w:t>Value = 5.0 Label = Bike (self or family-owned)</w:t>
      </w:r>
    </w:p>
    <w:p w14:paraId="089E3B3D" w14:textId="77777777" w:rsidR="00861390" w:rsidRDefault="00000000">
      <w:pPr>
        <w:ind w:left="400"/>
      </w:pPr>
      <w:r>
        <w:rPr>
          <w:sz w:val="20"/>
        </w:rPr>
        <w:t>Value = 6.0 Label = Motorcycle and scooter</w:t>
      </w:r>
    </w:p>
    <w:p w14:paraId="39533720" w14:textId="77777777" w:rsidR="00861390" w:rsidRDefault="00000000">
      <w:pPr>
        <w:ind w:left="400"/>
      </w:pPr>
      <w:r>
        <w:rPr>
          <w:sz w:val="20"/>
        </w:rPr>
        <w:t>Value = 7.0 Label = Taxi</w:t>
      </w:r>
    </w:p>
    <w:p w14:paraId="4876A7A8" w14:textId="77777777" w:rsidR="00861390" w:rsidRDefault="00861390"/>
    <w:p w14:paraId="0B0ABA7E" w14:textId="77777777" w:rsidR="00861390" w:rsidRDefault="00000000">
      <w:r>
        <w:rPr>
          <w:b/>
        </w:rPr>
        <w:t xml:space="preserve">Pos. = 22 Variable = </w:t>
      </w:r>
      <w:proofErr w:type="spellStart"/>
      <w:r>
        <w:rPr>
          <w:b/>
        </w:rPr>
        <w:t>MostFreq_Shopping_Mode</w:t>
      </w:r>
      <w:proofErr w:type="spellEnd"/>
      <w:r>
        <w:rPr>
          <w:b/>
        </w:rPr>
        <w:t xml:space="preserve"> </w:t>
      </w:r>
      <w:r>
        <w:rPr>
          <w:i/>
        </w:rPr>
        <w:t>Variable label = Most frequently used mode - shopping</w:t>
      </w:r>
    </w:p>
    <w:p w14:paraId="35A11AD0" w14:textId="349000E8" w:rsidR="00861390" w:rsidRDefault="00000000">
      <w:r>
        <w:t>This variable is numeric</w:t>
      </w:r>
    </w:p>
    <w:p w14:paraId="008E6965" w14:textId="77777777" w:rsidR="00861390" w:rsidRDefault="00000000">
      <w:r>
        <w:t xml:space="preserve">Value label information for </w:t>
      </w:r>
      <w:proofErr w:type="spellStart"/>
      <w:r>
        <w:t>MostFreq_Shopping_Mode</w:t>
      </w:r>
      <w:proofErr w:type="spellEnd"/>
    </w:p>
    <w:p w14:paraId="726DF445" w14:textId="77777777" w:rsidR="00861390" w:rsidRDefault="00000000">
      <w:pPr>
        <w:ind w:left="400"/>
      </w:pPr>
      <w:r>
        <w:rPr>
          <w:sz w:val="20"/>
        </w:rPr>
        <w:t>Value = 1.0 Label = Car</w:t>
      </w:r>
    </w:p>
    <w:p w14:paraId="7F40FE30" w14:textId="77777777" w:rsidR="00861390" w:rsidRDefault="00000000">
      <w:pPr>
        <w:ind w:left="400"/>
      </w:pPr>
      <w:r>
        <w:rPr>
          <w:sz w:val="20"/>
        </w:rPr>
        <w:t>Value = 2.0 Label = Train and regional public transport</w:t>
      </w:r>
    </w:p>
    <w:p w14:paraId="7B647E3B" w14:textId="77777777" w:rsidR="00861390" w:rsidRDefault="00000000">
      <w:pPr>
        <w:ind w:left="400"/>
      </w:pPr>
      <w:r>
        <w:rPr>
          <w:sz w:val="20"/>
        </w:rPr>
        <w:t>Value = 3.0 Label = Local public transport (bus, tram, and metro)</w:t>
      </w:r>
    </w:p>
    <w:p w14:paraId="594B94F1" w14:textId="77777777" w:rsidR="00861390" w:rsidRDefault="00000000">
      <w:pPr>
        <w:ind w:left="400"/>
      </w:pPr>
      <w:r>
        <w:rPr>
          <w:sz w:val="20"/>
        </w:rPr>
        <w:lastRenderedPageBreak/>
        <w:t>Value = 4.0 Label = Walking</w:t>
      </w:r>
    </w:p>
    <w:p w14:paraId="439DD6F7" w14:textId="77777777" w:rsidR="00861390" w:rsidRDefault="00000000">
      <w:pPr>
        <w:ind w:left="400"/>
      </w:pPr>
      <w:r>
        <w:rPr>
          <w:sz w:val="20"/>
        </w:rPr>
        <w:t>Value = 5.0 Label = Bike (self or family-owned)</w:t>
      </w:r>
    </w:p>
    <w:p w14:paraId="194C8D69" w14:textId="77777777" w:rsidR="00861390" w:rsidRDefault="00000000">
      <w:pPr>
        <w:ind w:left="400"/>
      </w:pPr>
      <w:r>
        <w:rPr>
          <w:sz w:val="20"/>
        </w:rPr>
        <w:t>Value = 6.0 Label = Motorcycle and scooter</w:t>
      </w:r>
    </w:p>
    <w:p w14:paraId="28D9BA28" w14:textId="77777777" w:rsidR="00861390" w:rsidRDefault="00000000">
      <w:pPr>
        <w:ind w:left="400"/>
      </w:pPr>
      <w:r>
        <w:rPr>
          <w:sz w:val="20"/>
        </w:rPr>
        <w:t>Value = 7.0 Label = Taxi</w:t>
      </w:r>
    </w:p>
    <w:p w14:paraId="43C74F2C" w14:textId="77777777" w:rsidR="00861390" w:rsidRDefault="00861390"/>
    <w:p w14:paraId="50351F21" w14:textId="77777777" w:rsidR="00861390" w:rsidRDefault="00000000">
      <w:r>
        <w:rPr>
          <w:b/>
        </w:rPr>
        <w:t xml:space="preserve">Pos. = 23 Variable = </w:t>
      </w:r>
      <w:proofErr w:type="spellStart"/>
      <w:r>
        <w:rPr>
          <w:b/>
        </w:rPr>
        <w:t>Pref_Shopping_Mode</w:t>
      </w:r>
      <w:proofErr w:type="spellEnd"/>
      <w:r>
        <w:rPr>
          <w:b/>
        </w:rPr>
        <w:t xml:space="preserve"> </w:t>
      </w:r>
      <w:r>
        <w:rPr>
          <w:i/>
        </w:rPr>
        <w:t>Variable label = Most preferred mode - shopping</w:t>
      </w:r>
    </w:p>
    <w:p w14:paraId="20F80E28" w14:textId="137F86E5" w:rsidR="00861390" w:rsidRDefault="00000000">
      <w:r>
        <w:t>This variable is numeric</w:t>
      </w:r>
    </w:p>
    <w:p w14:paraId="6743CDD9" w14:textId="77777777" w:rsidR="00861390" w:rsidRDefault="00000000">
      <w:r>
        <w:t xml:space="preserve">Value label information for </w:t>
      </w:r>
      <w:proofErr w:type="spellStart"/>
      <w:r>
        <w:t>Pref_Shopping_Mode</w:t>
      </w:r>
      <w:proofErr w:type="spellEnd"/>
    </w:p>
    <w:p w14:paraId="2F3CFC50" w14:textId="77777777" w:rsidR="00861390" w:rsidRDefault="00000000">
      <w:pPr>
        <w:ind w:left="400"/>
      </w:pPr>
      <w:r>
        <w:rPr>
          <w:sz w:val="20"/>
        </w:rPr>
        <w:t>Value = 1.0 Label = Car</w:t>
      </w:r>
    </w:p>
    <w:p w14:paraId="51A853EA" w14:textId="77777777" w:rsidR="00861390" w:rsidRDefault="00000000">
      <w:pPr>
        <w:ind w:left="400"/>
      </w:pPr>
      <w:r>
        <w:rPr>
          <w:sz w:val="20"/>
        </w:rPr>
        <w:t>Value = 2.0 Label = Train and regional public transport</w:t>
      </w:r>
    </w:p>
    <w:p w14:paraId="41A82375" w14:textId="77777777" w:rsidR="00861390" w:rsidRDefault="00000000">
      <w:pPr>
        <w:ind w:left="400"/>
      </w:pPr>
      <w:r>
        <w:rPr>
          <w:sz w:val="20"/>
        </w:rPr>
        <w:t>Value = 3.0 Label = Local public transport (bus, tram, and metro)</w:t>
      </w:r>
    </w:p>
    <w:p w14:paraId="6A65051C" w14:textId="77777777" w:rsidR="00861390" w:rsidRDefault="00000000">
      <w:pPr>
        <w:ind w:left="400"/>
      </w:pPr>
      <w:r>
        <w:rPr>
          <w:sz w:val="20"/>
        </w:rPr>
        <w:t>Value = 4.0 Label = Walking</w:t>
      </w:r>
    </w:p>
    <w:p w14:paraId="4081F98F" w14:textId="77777777" w:rsidR="00861390" w:rsidRDefault="00000000">
      <w:pPr>
        <w:ind w:left="400"/>
      </w:pPr>
      <w:r>
        <w:rPr>
          <w:sz w:val="20"/>
        </w:rPr>
        <w:t>Value = 5.0 Label = Bike (self or family-owned)</w:t>
      </w:r>
    </w:p>
    <w:p w14:paraId="554FBC7D" w14:textId="77777777" w:rsidR="00861390" w:rsidRDefault="00000000">
      <w:pPr>
        <w:ind w:left="400"/>
      </w:pPr>
      <w:r>
        <w:rPr>
          <w:sz w:val="20"/>
        </w:rPr>
        <w:t>Value = 6.0 Label = Motorcycle and scooter</w:t>
      </w:r>
    </w:p>
    <w:p w14:paraId="6EFEE392" w14:textId="77777777" w:rsidR="00861390" w:rsidRDefault="00000000">
      <w:pPr>
        <w:ind w:left="400"/>
      </w:pPr>
      <w:r>
        <w:rPr>
          <w:sz w:val="20"/>
        </w:rPr>
        <w:t>Value = 7.0 Label = Taxi</w:t>
      </w:r>
    </w:p>
    <w:p w14:paraId="436D41EA" w14:textId="77777777" w:rsidR="00861390" w:rsidRDefault="00861390"/>
    <w:p w14:paraId="51867ACF" w14:textId="77777777" w:rsidR="00861390" w:rsidRDefault="00000000">
      <w:r>
        <w:rPr>
          <w:b/>
        </w:rPr>
        <w:t xml:space="preserve">Pos. = 24 Variable = </w:t>
      </w:r>
      <w:proofErr w:type="spellStart"/>
      <w:r>
        <w:rPr>
          <w:b/>
        </w:rPr>
        <w:t>MostFreq_Recreation_Mode</w:t>
      </w:r>
      <w:proofErr w:type="spellEnd"/>
      <w:r>
        <w:rPr>
          <w:b/>
        </w:rPr>
        <w:t xml:space="preserve"> </w:t>
      </w:r>
      <w:r>
        <w:rPr>
          <w:i/>
        </w:rPr>
        <w:t>Variable label = Most frequently used mode - recreation</w:t>
      </w:r>
    </w:p>
    <w:p w14:paraId="2F223802" w14:textId="1E66C507" w:rsidR="00861390" w:rsidRDefault="00000000">
      <w:r>
        <w:t>This variable is numeric</w:t>
      </w:r>
    </w:p>
    <w:p w14:paraId="4ECB7247" w14:textId="77777777" w:rsidR="00861390" w:rsidRDefault="00000000">
      <w:r>
        <w:t xml:space="preserve">Value label information for </w:t>
      </w:r>
      <w:proofErr w:type="spellStart"/>
      <w:r>
        <w:t>MostFreq_Recreation_Mode</w:t>
      </w:r>
      <w:proofErr w:type="spellEnd"/>
    </w:p>
    <w:p w14:paraId="6DEBE78E" w14:textId="77777777" w:rsidR="00861390" w:rsidRDefault="00000000">
      <w:pPr>
        <w:ind w:left="400"/>
      </w:pPr>
      <w:r>
        <w:rPr>
          <w:sz w:val="20"/>
        </w:rPr>
        <w:t>Value = 1.0 Label = Car</w:t>
      </w:r>
    </w:p>
    <w:p w14:paraId="0E1F23A8" w14:textId="77777777" w:rsidR="00861390" w:rsidRDefault="00000000">
      <w:pPr>
        <w:ind w:left="400"/>
      </w:pPr>
      <w:r>
        <w:rPr>
          <w:sz w:val="20"/>
        </w:rPr>
        <w:t>Value = 2.0 Label = Train and regional public transport</w:t>
      </w:r>
    </w:p>
    <w:p w14:paraId="5BA79B41" w14:textId="77777777" w:rsidR="00861390" w:rsidRDefault="00000000">
      <w:pPr>
        <w:ind w:left="400"/>
      </w:pPr>
      <w:r>
        <w:rPr>
          <w:sz w:val="20"/>
        </w:rPr>
        <w:t>Value = 3.0 Label = Local public transport (bus, tram, and metro)</w:t>
      </w:r>
    </w:p>
    <w:p w14:paraId="47FBE16F" w14:textId="77777777" w:rsidR="00861390" w:rsidRDefault="00000000">
      <w:pPr>
        <w:ind w:left="400"/>
      </w:pPr>
      <w:r>
        <w:rPr>
          <w:sz w:val="20"/>
        </w:rPr>
        <w:t>Value = 4.0 Label = Walking</w:t>
      </w:r>
    </w:p>
    <w:p w14:paraId="25042A7B" w14:textId="77777777" w:rsidR="00861390" w:rsidRDefault="00000000">
      <w:pPr>
        <w:ind w:left="400"/>
      </w:pPr>
      <w:r>
        <w:rPr>
          <w:sz w:val="20"/>
        </w:rPr>
        <w:t>Value = 5.0 Label = Bike (self or family-owned)</w:t>
      </w:r>
    </w:p>
    <w:p w14:paraId="2BDE6B47" w14:textId="77777777" w:rsidR="00861390" w:rsidRDefault="00000000">
      <w:pPr>
        <w:ind w:left="400"/>
      </w:pPr>
      <w:r>
        <w:rPr>
          <w:sz w:val="20"/>
        </w:rPr>
        <w:t>Value = 6.0 Label = Motorcycle and scooter</w:t>
      </w:r>
    </w:p>
    <w:p w14:paraId="0EC65E49" w14:textId="77777777" w:rsidR="00861390" w:rsidRDefault="00000000">
      <w:pPr>
        <w:ind w:left="400"/>
      </w:pPr>
      <w:r>
        <w:rPr>
          <w:sz w:val="20"/>
        </w:rPr>
        <w:t>Value = 7.0 Label = Taxi</w:t>
      </w:r>
    </w:p>
    <w:p w14:paraId="6B1BC1AD" w14:textId="77777777" w:rsidR="00861390" w:rsidRDefault="00861390"/>
    <w:p w14:paraId="22E1FBAA" w14:textId="77777777" w:rsidR="00861390" w:rsidRDefault="00000000">
      <w:r>
        <w:rPr>
          <w:b/>
        </w:rPr>
        <w:t xml:space="preserve">Pos. = 25 Variable = </w:t>
      </w:r>
      <w:proofErr w:type="spellStart"/>
      <w:r>
        <w:rPr>
          <w:b/>
        </w:rPr>
        <w:t>Pref_Recreation_Mode</w:t>
      </w:r>
      <w:proofErr w:type="spellEnd"/>
      <w:r>
        <w:rPr>
          <w:b/>
        </w:rPr>
        <w:t xml:space="preserve"> </w:t>
      </w:r>
      <w:r>
        <w:rPr>
          <w:i/>
        </w:rPr>
        <w:t>Variable label = Most preferred mode - recreation</w:t>
      </w:r>
    </w:p>
    <w:p w14:paraId="52807F4D" w14:textId="67A15C1B" w:rsidR="00861390" w:rsidRDefault="00000000">
      <w:r>
        <w:t>This variable is numeric</w:t>
      </w:r>
    </w:p>
    <w:p w14:paraId="26A07EF2" w14:textId="77777777" w:rsidR="00861390" w:rsidRDefault="00000000">
      <w:r>
        <w:t xml:space="preserve">Value label information for </w:t>
      </w:r>
      <w:proofErr w:type="spellStart"/>
      <w:r>
        <w:t>Pref_Recreation_Mode</w:t>
      </w:r>
      <w:proofErr w:type="spellEnd"/>
    </w:p>
    <w:p w14:paraId="7632D8D0" w14:textId="77777777" w:rsidR="00861390" w:rsidRDefault="00000000">
      <w:pPr>
        <w:ind w:left="400"/>
      </w:pPr>
      <w:r>
        <w:rPr>
          <w:sz w:val="20"/>
        </w:rPr>
        <w:t>Value = 1.0 Label = Car</w:t>
      </w:r>
    </w:p>
    <w:p w14:paraId="17B487AB" w14:textId="77777777" w:rsidR="00861390" w:rsidRDefault="00000000">
      <w:pPr>
        <w:ind w:left="400"/>
      </w:pPr>
      <w:r>
        <w:rPr>
          <w:sz w:val="20"/>
        </w:rPr>
        <w:t>Value = 2.0 Label = Train and regional public transport</w:t>
      </w:r>
    </w:p>
    <w:p w14:paraId="03C57860" w14:textId="77777777" w:rsidR="00861390" w:rsidRDefault="00000000">
      <w:pPr>
        <w:ind w:left="400"/>
      </w:pPr>
      <w:r>
        <w:rPr>
          <w:sz w:val="20"/>
        </w:rPr>
        <w:t>Value = 3.0 Label = Local public transport (bus, tram, and metro)</w:t>
      </w:r>
    </w:p>
    <w:p w14:paraId="49A7B8C4" w14:textId="77777777" w:rsidR="00861390" w:rsidRDefault="00000000">
      <w:pPr>
        <w:ind w:left="400"/>
      </w:pPr>
      <w:r>
        <w:rPr>
          <w:sz w:val="20"/>
        </w:rPr>
        <w:t>Value = 4.0 Label = Walking</w:t>
      </w:r>
    </w:p>
    <w:p w14:paraId="42681264" w14:textId="77777777" w:rsidR="00861390" w:rsidRDefault="00000000">
      <w:pPr>
        <w:ind w:left="400"/>
      </w:pPr>
      <w:r>
        <w:rPr>
          <w:sz w:val="20"/>
        </w:rPr>
        <w:t>Value = 5.0 Label = Bike (self or family-owned)</w:t>
      </w:r>
    </w:p>
    <w:p w14:paraId="2D966257" w14:textId="77777777" w:rsidR="00861390" w:rsidRDefault="00000000">
      <w:pPr>
        <w:ind w:left="400"/>
      </w:pPr>
      <w:r>
        <w:rPr>
          <w:sz w:val="20"/>
        </w:rPr>
        <w:t>Value = 6.0 Label = Motorcycle and scooter</w:t>
      </w:r>
    </w:p>
    <w:p w14:paraId="7D477F8A" w14:textId="77777777" w:rsidR="00861390" w:rsidRDefault="00000000">
      <w:pPr>
        <w:ind w:left="400"/>
      </w:pPr>
      <w:r>
        <w:rPr>
          <w:sz w:val="20"/>
        </w:rPr>
        <w:t>Value = 7.0 Label = Taxi</w:t>
      </w:r>
    </w:p>
    <w:p w14:paraId="3AF4CC77" w14:textId="77777777" w:rsidR="00861390" w:rsidRDefault="00861390"/>
    <w:p w14:paraId="5C54CA78" w14:textId="77777777" w:rsidR="00861390" w:rsidRDefault="00000000">
      <w:r>
        <w:rPr>
          <w:b/>
        </w:rPr>
        <w:t xml:space="preserve">Pos. = 26 Variable = </w:t>
      </w:r>
      <w:proofErr w:type="spellStart"/>
      <w:r>
        <w:rPr>
          <w:b/>
        </w:rPr>
        <w:t>Impact_SharedBike_Car</w:t>
      </w:r>
      <w:proofErr w:type="spellEnd"/>
      <w:r>
        <w:rPr>
          <w:b/>
        </w:rPr>
        <w:t xml:space="preserve"> </w:t>
      </w:r>
      <w:r>
        <w:rPr>
          <w:i/>
        </w:rPr>
        <w:t>Variable label = Impact of shared bikes on car usage</w:t>
      </w:r>
    </w:p>
    <w:p w14:paraId="3BE8443F" w14:textId="34576B59" w:rsidR="00861390" w:rsidRDefault="00000000">
      <w:r>
        <w:t>This variable is numeric</w:t>
      </w:r>
    </w:p>
    <w:p w14:paraId="588EF8E1" w14:textId="77777777" w:rsidR="00861390" w:rsidRDefault="00000000">
      <w:r>
        <w:t xml:space="preserve">Value label information for </w:t>
      </w:r>
      <w:proofErr w:type="spellStart"/>
      <w:r>
        <w:t>Impact_SharedBike_Car</w:t>
      </w:r>
      <w:proofErr w:type="spellEnd"/>
    </w:p>
    <w:p w14:paraId="7FEEC153" w14:textId="77777777" w:rsidR="00861390" w:rsidRDefault="00000000">
      <w:pPr>
        <w:ind w:left="400"/>
      </w:pPr>
      <w:r>
        <w:rPr>
          <w:sz w:val="20"/>
        </w:rPr>
        <w:t>Value = -9.0 Label = NA</w:t>
      </w:r>
    </w:p>
    <w:p w14:paraId="057B9B72" w14:textId="77777777" w:rsidR="00861390" w:rsidRDefault="00000000">
      <w:pPr>
        <w:ind w:left="400"/>
      </w:pPr>
      <w:r>
        <w:rPr>
          <w:sz w:val="20"/>
        </w:rPr>
        <w:t>Value = 1.0 Label = Much decreased</w:t>
      </w:r>
    </w:p>
    <w:p w14:paraId="7207157D" w14:textId="77777777" w:rsidR="00861390" w:rsidRDefault="00000000">
      <w:pPr>
        <w:ind w:left="400"/>
      </w:pPr>
      <w:r>
        <w:rPr>
          <w:sz w:val="20"/>
        </w:rPr>
        <w:t>Value = 2.0 Label = Decreased</w:t>
      </w:r>
    </w:p>
    <w:p w14:paraId="14D05BA4" w14:textId="77777777" w:rsidR="00861390" w:rsidRDefault="00000000">
      <w:pPr>
        <w:ind w:left="400"/>
      </w:pPr>
      <w:r>
        <w:rPr>
          <w:sz w:val="20"/>
        </w:rPr>
        <w:t>Value = 3.0 Label = About the same</w:t>
      </w:r>
    </w:p>
    <w:p w14:paraId="1858668A" w14:textId="77777777" w:rsidR="00861390" w:rsidRDefault="00000000">
      <w:pPr>
        <w:ind w:left="400"/>
      </w:pPr>
      <w:r>
        <w:rPr>
          <w:sz w:val="20"/>
        </w:rPr>
        <w:t>Value = 4.0 Label = Increased</w:t>
      </w:r>
    </w:p>
    <w:p w14:paraId="12628C4F" w14:textId="77777777" w:rsidR="00861390" w:rsidRDefault="00000000">
      <w:pPr>
        <w:ind w:left="400"/>
      </w:pPr>
      <w:r>
        <w:rPr>
          <w:sz w:val="20"/>
        </w:rPr>
        <w:t>Value = 5.0 Label = Much increased</w:t>
      </w:r>
    </w:p>
    <w:p w14:paraId="69AD73CF" w14:textId="77777777" w:rsidR="00861390" w:rsidRDefault="00000000">
      <w:pPr>
        <w:ind w:left="400"/>
      </w:pPr>
      <w:r>
        <w:rPr>
          <w:sz w:val="20"/>
        </w:rPr>
        <w:t>Value = 99.0 Label = Hardly ever use this form</w:t>
      </w:r>
    </w:p>
    <w:p w14:paraId="3E40C67C" w14:textId="77777777" w:rsidR="00861390" w:rsidRDefault="00861390"/>
    <w:p w14:paraId="560B474E" w14:textId="77777777" w:rsidR="00861390" w:rsidRDefault="00000000">
      <w:r>
        <w:rPr>
          <w:b/>
        </w:rPr>
        <w:t xml:space="preserve">Pos. = 27 Variable = </w:t>
      </w:r>
      <w:proofErr w:type="spellStart"/>
      <w:r>
        <w:rPr>
          <w:b/>
        </w:rPr>
        <w:t>Impact_SharedBike_Train</w:t>
      </w:r>
      <w:proofErr w:type="spellEnd"/>
      <w:r>
        <w:rPr>
          <w:b/>
        </w:rPr>
        <w:t xml:space="preserve"> </w:t>
      </w:r>
      <w:r>
        <w:rPr>
          <w:i/>
        </w:rPr>
        <w:t>Variable label = Impact of shared bikes on train usage</w:t>
      </w:r>
    </w:p>
    <w:p w14:paraId="09BB6763" w14:textId="18BE129F" w:rsidR="00861390" w:rsidRDefault="00000000">
      <w:r>
        <w:t>This variable is numeric</w:t>
      </w:r>
    </w:p>
    <w:p w14:paraId="7579F197" w14:textId="77777777" w:rsidR="00861390" w:rsidRDefault="00000000">
      <w:r>
        <w:lastRenderedPageBreak/>
        <w:t xml:space="preserve">Value label information for </w:t>
      </w:r>
      <w:proofErr w:type="spellStart"/>
      <w:r>
        <w:t>Impact_SharedBike_Train</w:t>
      </w:r>
      <w:proofErr w:type="spellEnd"/>
    </w:p>
    <w:p w14:paraId="623629A3" w14:textId="77777777" w:rsidR="00861390" w:rsidRDefault="00000000">
      <w:pPr>
        <w:ind w:left="400"/>
      </w:pPr>
      <w:r>
        <w:rPr>
          <w:sz w:val="20"/>
        </w:rPr>
        <w:t>Value = -9.0 Label = NA</w:t>
      </w:r>
    </w:p>
    <w:p w14:paraId="52E82EC0" w14:textId="77777777" w:rsidR="00861390" w:rsidRDefault="00000000">
      <w:pPr>
        <w:ind w:left="400"/>
      </w:pPr>
      <w:r>
        <w:rPr>
          <w:sz w:val="20"/>
        </w:rPr>
        <w:t>Value = 1.0 Label = Much decreased</w:t>
      </w:r>
    </w:p>
    <w:p w14:paraId="3056621A" w14:textId="77777777" w:rsidR="00861390" w:rsidRDefault="00000000">
      <w:pPr>
        <w:ind w:left="400"/>
      </w:pPr>
      <w:r>
        <w:rPr>
          <w:sz w:val="20"/>
        </w:rPr>
        <w:t>Value = 2.0 Label = Decreased</w:t>
      </w:r>
    </w:p>
    <w:p w14:paraId="7CFE5DED" w14:textId="77777777" w:rsidR="00861390" w:rsidRDefault="00000000">
      <w:pPr>
        <w:ind w:left="400"/>
      </w:pPr>
      <w:r>
        <w:rPr>
          <w:sz w:val="20"/>
        </w:rPr>
        <w:t>Value = 3.0 Label = About the same</w:t>
      </w:r>
    </w:p>
    <w:p w14:paraId="45664F2C" w14:textId="77777777" w:rsidR="00861390" w:rsidRDefault="00000000">
      <w:pPr>
        <w:ind w:left="400"/>
      </w:pPr>
      <w:r>
        <w:rPr>
          <w:sz w:val="20"/>
        </w:rPr>
        <w:t>Value = 4.0 Label = Increased</w:t>
      </w:r>
    </w:p>
    <w:p w14:paraId="00F8316A" w14:textId="77777777" w:rsidR="00861390" w:rsidRDefault="00000000">
      <w:pPr>
        <w:ind w:left="400"/>
      </w:pPr>
      <w:r>
        <w:rPr>
          <w:sz w:val="20"/>
        </w:rPr>
        <w:t>Value = 5.0 Label = Much increased</w:t>
      </w:r>
    </w:p>
    <w:p w14:paraId="4C8C6E99" w14:textId="77777777" w:rsidR="00861390" w:rsidRDefault="00000000">
      <w:pPr>
        <w:ind w:left="400"/>
      </w:pPr>
      <w:r>
        <w:rPr>
          <w:sz w:val="20"/>
        </w:rPr>
        <w:t>Value = 99.0 Label = Hardly ever use this form</w:t>
      </w:r>
    </w:p>
    <w:p w14:paraId="427BBB2D" w14:textId="77777777" w:rsidR="00861390" w:rsidRDefault="00861390"/>
    <w:p w14:paraId="1FC87941" w14:textId="77777777" w:rsidR="00861390" w:rsidRDefault="00000000">
      <w:r>
        <w:rPr>
          <w:b/>
        </w:rPr>
        <w:t xml:space="preserve">Pos. = 28 Variable = </w:t>
      </w:r>
      <w:proofErr w:type="spellStart"/>
      <w:r>
        <w:rPr>
          <w:b/>
        </w:rPr>
        <w:t>Impact_SharedBike_LocalPT</w:t>
      </w:r>
      <w:proofErr w:type="spellEnd"/>
      <w:r>
        <w:rPr>
          <w:b/>
        </w:rPr>
        <w:t xml:space="preserve"> </w:t>
      </w:r>
      <w:r>
        <w:rPr>
          <w:i/>
        </w:rPr>
        <w:t>Variable label = Impact of shared bikes on local public transport usage</w:t>
      </w:r>
    </w:p>
    <w:p w14:paraId="68E06629" w14:textId="4EDD16B5" w:rsidR="00861390" w:rsidRDefault="00000000">
      <w:r>
        <w:t>This variable is numeric</w:t>
      </w:r>
    </w:p>
    <w:p w14:paraId="03BC31E7" w14:textId="77777777" w:rsidR="00861390" w:rsidRDefault="00000000">
      <w:r>
        <w:t xml:space="preserve">Value label information for </w:t>
      </w:r>
      <w:proofErr w:type="spellStart"/>
      <w:r>
        <w:t>Impact_SharedBike_LocalPT</w:t>
      </w:r>
      <w:proofErr w:type="spellEnd"/>
    </w:p>
    <w:p w14:paraId="65D319D2" w14:textId="77777777" w:rsidR="00861390" w:rsidRDefault="00000000">
      <w:pPr>
        <w:ind w:left="400"/>
      </w:pPr>
      <w:r>
        <w:rPr>
          <w:sz w:val="20"/>
        </w:rPr>
        <w:t>Value = -9.0 Label = NA</w:t>
      </w:r>
    </w:p>
    <w:p w14:paraId="6E928240" w14:textId="77777777" w:rsidR="00861390" w:rsidRDefault="00000000">
      <w:pPr>
        <w:ind w:left="400"/>
      </w:pPr>
      <w:r>
        <w:rPr>
          <w:sz w:val="20"/>
        </w:rPr>
        <w:t>Value = 1.0 Label = Much decreased</w:t>
      </w:r>
    </w:p>
    <w:p w14:paraId="059BBFD9" w14:textId="77777777" w:rsidR="00861390" w:rsidRDefault="00000000">
      <w:pPr>
        <w:ind w:left="400"/>
      </w:pPr>
      <w:r>
        <w:rPr>
          <w:sz w:val="20"/>
        </w:rPr>
        <w:t>Value = 2.0 Label = Decreased</w:t>
      </w:r>
    </w:p>
    <w:p w14:paraId="431B9F34" w14:textId="77777777" w:rsidR="00861390" w:rsidRDefault="00000000">
      <w:pPr>
        <w:ind w:left="400"/>
      </w:pPr>
      <w:r>
        <w:rPr>
          <w:sz w:val="20"/>
        </w:rPr>
        <w:t>Value = 3.0 Label = About the same</w:t>
      </w:r>
    </w:p>
    <w:p w14:paraId="15B770A6" w14:textId="77777777" w:rsidR="00861390" w:rsidRDefault="00000000">
      <w:pPr>
        <w:ind w:left="400"/>
      </w:pPr>
      <w:r>
        <w:rPr>
          <w:sz w:val="20"/>
        </w:rPr>
        <w:t>Value = 4.0 Label = Increased</w:t>
      </w:r>
    </w:p>
    <w:p w14:paraId="39695337" w14:textId="77777777" w:rsidR="00861390" w:rsidRDefault="00000000">
      <w:pPr>
        <w:ind w:left="400"/>
      </w:pPr>
      <w:r>
        <w:rPr>
          <w:sz w:val="20"/>
        </w:rPr>
        <w:t>Value = 5.0 Label = Much increased</w:t>
      </w:r>
    </w:p>
    <w:p w14:paraId="18AA46B1" w14:textId="77777777" w:rsidR="00861390" w:rsidRDefault="00000000">
      <w:pPr>
        <w:ind w:left="400"/>
      </w:pPr>
      <w:r>
        <w:rPr>
          <w:sz w:val="20"/>
        </w:rPr>
        <w:t>Value = 99.0 Label = Hardly ever use this form</w:t>
      </w:r>
    </w:p>
    <w:p w14:paraId="5766A261" w14:textId="77777777" w:rsidR="00861390" w:rsidRDefault="00861390"/>
    <w:p w14:paraId="17705847" w14:textId="77777777" w:rsidR="00861390" w:rsidRDefault="00000000">
      <w:r>
        <w:rPr>
          <w:b/>
        </w:rPr>
        <w:t xml:space="preserve">Pos. = 29 Variable = </w:t>
      </w:r>
      <w:proofErr w:type="spellStart"/>
      <w:r>
        <w:rPr>
          <w:b/>
        </w:rPr>
        <w:t>Impact_SharedBike_Walk</w:t>
      </w:r>
      <w:proofErr w:type="spellEnd"/>
      <w:r>
        <w:rPr>
          <w:b/>
        </w:rPr>
        <w:t xml:space="preserve"> </w:t>
      </w:r>
      <w:r>
        <w:rPr>
          <w:i/>
        </w:rPr>
        <w:t>Variable label = Impact of shared bikes on walking</w:t>
      </w:r>
    </w:p>
    <w:p w14:paraId="4BF76AFE" w14:textId="12BCF965" w:rsidR="00861390" w:rsidRDefault="00000000">
      <w:r>
        <w:t>This variable is numeric</w:t>
      </w:r>
    </w:p>
    <w:p w14:paraId="6DD06BE3" w14:textId="77777777" w:rsidR="00861390" w:rsidRDefault="00000000">
      <w:r>
        <w:t xml:space="preserve">Value label information for </w:t>
      </w:r>
      <w:proofErr w:type="spellStart"/>
      <w:r>
        <w:t>Impact_SharedBike_Walk</w:t>
      </w:r>
      <w:proofErr w:type="spellEnd"/>
    </w:p>
    <w:p w14:paraId="6FC7C698" w14:textId="77777777" w:rsidR="00861390" w:rsidRDefault="00000000">
      <w:pPr>
        <w:ind w:left="400"/>
      </w:pPr>
      <w:r>
        <w:rPr>
          <w:sz w:val="20"/>
        </w:rPr>
        <w:t>Value = -9.0 Label = NA</w:t>
      </w:r>
    </w:p>
    <w:p w14:paraId="5E1A9B0B" w14:textId="77777777" w:rsidR="00861390" w:rsidRDefault="00000000">
      <w:pPr>
        <w:ind w:left="400"/>
      </w:pPr>
      <w:r>
        <w:rPr>
          <w:sz w:val="20"/>
        </w:rPr>
        <w:t>Value = 1.0 Label = Much decreased</w:t>
      </w:r>
    </w:p>
    <w:p w14:paraId="3DBAEF81" w14:textId="77777777" w:rsidR="00861390" w:rsidRDefault="00000000">
      <w:pPr>
        <w:ind w:left="400"/>
      </w:pPr>
      <w:r>
        <w:rPr>
          <w:sz w:val="20"/>
        </w:rPr>
        <w:t>Value = 2.0 Label = Decreased</w:t>
      </w:r>
    </w:p>
    <w:p w14:paraId="47830107" w14:textId="77777777" w:rsidR="00861390" w:rsidRDefault="00000000">
      <w:pPr>
        <w:ind w:left="400"/>
      </w:pPr>
      <w:r>
        <w:rPr>
          <w:sz w:val="20"/>
        </w:rPr>
        <w:lastRenderedPageBreak/>
        <w:t>Value = 3.0 Label = About the same</w:t>
      </w:r>
    </w:p>
    <w:p w14:paraId="07CB493B" w14:textId="77777777" w:rsidR="00861390" w:rsidRDefault="00000000">
      <w:pPr>
        <w:ind w:left="400"/>
      </w:pPr>
      <w:r>
        <w:rPr>
          <w:sz w:val="20"/>
        </w:rPr>
        <w:t>Value = 4.0 Label = Increased</w:t>
      </w:r>
    </w:p>
    <w:p w14:paraId="1CC50E30" w14:textId="77777777" w:rsidR="00861390" w:rsidRDefault="00000000">
      <w:pPr>
        <w:ind w:left="400"/>
      </w:pPr>
      <w:r>
        <w:rPr>
          <w:sz w:val="20"/>
        </w:rPr>
        <w:t>Value = 5.0 Label = Much increased</w:t>
      </w:r>
    </w:p>
    <w:p w14:paraId="4EBE124A" w14:textId="77777777" w:rsidR="00861390" w:rsidRDefault="00000000">
      <w:pPr>
        <w:ind w:left="400"/>
      </w:pPr>
      <w:r>
        <w:rPr>
          <w:sz w:val="20"/>
        </w:rPr>
        <w:t>Value = 99.0 Label = Hardly ever use this form</w:t>
      </w:r>
    </w:p>
    <w:p w14:paraId="6CD08C54" w14:textId="77777777" w:rsidR="00861390" w:rsidRDefault="00861390"/>
    <w:p w14:paraId="17A45E7D" w14:textId="77777777" w:rsidR="00861390" w:rsidRDefault="00000000">
      <w:r>
        <w:rPr>
          <w:b/>
        </w:rPr>
        <w:t xml:space="preserve">Pos. = 30 Variable = </w:t>
      </w:r>
      <w:proofErr w:type="spellStart"/>
      <w:r>
        <w:rPr>
          <w:b/>
        </w:rPr>
        <w:t>Impact_SharedBike_Bike</w:t>
      </w:r>
      <w:proofErr w:type="spellEnd"/>
      <w:r>
        <w:rPr>
          <w:b/>
        </w:rPr>
        <w:t xml:space="preserve"> </w:t>
      </w:r>
      <w:r>
        <w:rPr>
          <w:i/>
        </w:rPr>
        <w:t>Variable label = Impact of shared bikes on bike usage (self or family-owned)</w:t>
      </w:r>
    </w:p>
    <w:p w14:paraId="17C9B183" w14:textId="76B850C9" w:rsidR="00861390" w:rsidRDefault="00000000">
      <w:r>
        <w:t>This variable is numeric</w:t>
      </w:r>
    </w:p>
    <w:p w14:paraId="2FABA8BC" w14:textId="77777777" w:rsidR="00861390" w:rsidRDefault="00000000">
      <w:r>
        <w:t xml:space="preserve">Value label information for </w:t>
      </w:r>
      <w:proofErr w:type="spellStart"/>
      <w:r>
        <w:t>Impact_SharedBike_Bike</w:t>
      </w:r>
      <w:proofErr w:type="spellEnd"/>
    </w:p>
    <w:p w14:paraId="67750C56" w14:textId="77777777" w:rsidR="00861390" w:rsidRDefault="00000000">
      <w:pPr>
        <w:ind w:left="400"/>
      </w:pPr>
      <w:r>
        <w:rPr>
          <w:sz w:val="20"/>
        </w:rPr>
        <w:t>Value = -9.0 Label = NA</w:t>
      </w:r>
    </w:p>
    <w:p w14:paraId="1067297E" w14:textId="77777777" w:rsidR="00861390" w:rsidRDefault="00000000">
      <w:pPr>
        <w:ind w:left="400"/>
      </w:pPr>
      <w:r>
        <w:rPr>
          <w:sz w:val="20"/>
        </w:rPr>
        <w:t>Value = 1.0 Label = Much decreased</w:t>
      </w:r>
    </w:p>
    <w:p w14:paraId="60AF8FFA" w14:textId="77777777" w:rsidR="00861390" w:rsidRDefault="00000000">
      <w:pPr>
        <w:ind w:left="400"/>
      </w:pPr>
      <w:r>
        <w:rPr>
          <w:sz w:val="20"/>
        </w:rPr>
        <w:t>Value = 2.0 Label = Decreased</w:t>
      </w:r>
    </w:p>
    <w:p w14:paraId="4A33556B" w14:textId="77777777" w:rsidR="00861390" w:rsidRDefault="00000000">
      <w:pPr>
        <w:ind w:left="400"/>
      </w:pPr>
      <w:r>
        <w:rPr>
          <w:sz w:val="20"/>
        </w:rPr>
        <w:t>Value = 3.0 Label = About the same</w:t>
      </w:r>
    </w:p>
    <w:p w14:paraId="2E60BD6B" w14:textId="77777777" w:rsidR="00861390" w:rsidRDefault="00000000">
      <w:pPr>
        <w:ind w:left="400"/>
      </w:pPr>
      <w:r>
        <w:rPr>
          <w:sz w:val="20"/>
        </w:rPr>
        <w:t>Value = 4.0 Label = Increased</w:t>
      </w:r>
    </w:p>
    <w:p w14:paraId="504F79A7" w14:textId="77777777" w:rsidR="00861390" w:rsidRDefault="00000000">
      <w:pPr>
        <w:ind w:left="400"/>
      </w:pPr>
      <w:r>
        <w:rPr>
          <w:sz w:val="20"/>
        </w:rPr>
        <w:t>Value = 5.0 Label = Much increased</w:t>
      </w:r>
    </w:p>
    <w:p w14:paraId="13FAD5F6" w14:textId="77777777" w:rsidR="00861390" w:rsidRDefault="00000000">
      <w:pPr>
        <w:ind w:left="400"/>
      </w:pPr>
      <w:r>
        <w:rPr>
          <w:sz w:val="20"/>
        </w:rPr>
        <w:t>Value = 99.0 Label = Hardly ever use this form</w:t>
      </w:r>
    </w:p>
    <w:p w14:paraId="18EEED20" w14:textId="77777777" w:rsidR="00861390" w:rsidRDefault="00861390"/>
    <w:p w14:paraId="210BA54A" w14:textId="77777777" w:rsidR="00861390" w:rsidRDefault="00000000">
      <w:r>
        <w:rPr>
          <w:b/>
        </w:rPr>
        <w:t xml:space="preserve">Pos. = 31 Variable = </w:t>
      </w:r>
      <w:proofErr w:type="spellStart"/>
      <w:r>
        <w:rPr>
          <w:b/>
        </w:rPr>
        <w:t>Impact_SharedBike_EBike</w:t>
      </w:r>
      <w:proofErr w:type="spellEnd"/>
      <w:r>
        <w:rPr>
          <w:b/>
        </w:rPr>
        <w:t xml:space="preserve"> </w:t>
      </w:r>
      <w:r>
        <w:rPr>
          <w:i/>
        </w:rPr>
        <w:t>Variable label = Impact of shared bikes on e-bike usage (self or family-owned)</w:t>
      </w:r>
    </w:p>
    <w:p w14:paraId="56D0D85B" w14:textId="18001899" w:rsidR="00861390" w:rsidRDefault="00000000">
      <w:r>
        <w:t>This variable is numeric</w:t>
      </w:r>
    </w:p>
    <w:p w14:paraId="2508F80C" w14:textId="77777777" w:rsidR="00861390" w:rsidRDefault="00000000">
      <w:r>
        <w:t xml:space="preserve">Value label information for </w:t>
      </w:r>
      <w:proofErr w:type="spellStart"/>
      <w:r>
        <w:t>Impact_SharedBike_EBike</w:t>
      </w:r>
      <w:proofErr w:type="spellEnd"/>
    </w:p>
    <w:p w14:paraId="6420A7CB" w14:textId="77777777" w:rsidR="00861390" w:rsidRDefault="00000000">
      <w:pPr>
        <w:ind w:left="400"/>
      </w:pPr>
      <w:r>
        <w:rPr>
          <w:sz w:val="20"/>
        </w:rPr>
        <w:t>Value = -9.0 Label = NA</w:t>
      </w:r>
    </w:p>
    <w:p w14:paraId="53D202DE" w14:textId="77777777" w:rsidR="00861390" w:rsidRDefault="00000000">
      <w:pPr>
        <w:ind w:left="400"/>
      </w:pPr>
      <w:r>
        <w:rPr>
          <w:sz w:val="20"/>
        </w:rPr>
        <w:t>Value = 1.0 Label = Much decreased</w:t>
      </w:r>
    </w:p>
    <w:p w14:paraId="3AC4DC9C" w14:textId="77777777" w:rsidR="00861390" w:rsidRDefault="00000000">
      <w:pPr>
        <w:ind w:left="400"/>
      </w:pPr>
      <w:r>
        <w:rPr>
          <w:sz w:val="20"/>
        </w:rPr>
        <w:t>Value = 2.0 Label = Decreased</w:t>
      </w:r>
    </w:p>
    <w:p w14:paraId="2D501DF8" w14:textId="77777777" w:rsidR="00861390" w:rsidRDefault="00000000">
      <w:pPr>
        <w:ind w:left="400"/>
      </w:pPr>
      <w:r>
        <w:rPr>
          <w:sz w:val="20"/>
        </w:rPr>
        <w:t>Value = 3.0 Label = About the same</w:t>
      </w:r>
    </w:p>
    <w:p w14:paraId="759A9000" w14:textId="77777777" w:rsidR="00861390" w:rsidRDefault="00000000">
      <w:pPr>
        <w:ind w:left="400"/>
      </w:pPr>
      <w:r>
        <w:rPr>
          <w:sz w:val="20"/>
        </w:rPr>
        <w:t>Value = 4.0 Label = Increased</w:t>
      </w:r>
    </w:p>
    <w:p w14:paraId="45935932" w14:textId="77777777" w:rsidR="00861390" w:rsidRDefault="00000000">
      <w:pPr>
        <w:ind w:left="400"/>
      </w:pPr>
      <w:r>
        <w:rPr>
          <w:sz w:val="20"/>
        </w:rPr>
        <w:t>Value = 5.0 Label = Much increased</w:t>
      </w:r>
    </w:p>
    <w:p w14:paraId="40D19D1E" w14:textId="77777777" w:rsidR="00861390" w:rsidRDefault="00000000">
      <w:pPr>
        <w:ind w:left="400"/>
      </w:pPr>
      <w:r>
        <w:rPr>
          <w:sz w:val="20"/>
        </w:rPr>
        <w:t>Value = 99.0 Label = Hardly ever use this form</w:t>
      </w:r>
    </w:p>
    <w:p w14:paraId="44856C74" w14:textId="77777777" w:rsidR="00861390" w:rsidRDefault="00861390"/>
    <w:p w14:paraId="4D9E6ED7" w14:textId="77777777" w:rsidR="00861390" w:rsidRDefault="00000000">
      <w:r>
        <w:rPr>
          <w:b/>
        </w:rPr>
        <w:t xml:space="preserve">Pos. = 32 Variable = </w:t>
      </w:r>
      <w:proofErr w:type="spellStart"/>
      <w:r>
        <w:rPr>
          <w:b/>
        </w:rPr>
        <w:t>Impact_SharedBike_Motorcycle</w:t>
      </w:r>
      <w:proofErr w:type="spellEnd"/>
      <w:r>
        <w:rPr>
          <w:b/>
        </w:rPr>
        <w:t xml:space="preserve"> </w:t>
      </w:r>
      <w:r>
        <w:rPr>
          <w:i/>
        </w:rPr>
        <w:t>Variable label = Impact of shared bikes on motorcycle and scooter usage</w:t>
      </w:r>
    </w:p>
    <w:p w14:paraId="520EF9A2" w14:textId="56BC5682" w:rsidR="00861390" w:rsidRDefault="00000000">
      <w:r>
        <w:t>This variable is numeric</w:t>
      </w:r>
    </w:p>
    <w:p w14:paraId="238B994A" w14:textId="77777777" w:rsidR="00861390" w:rsidRDefault="00000000">
      <w:r>
        <w:t xml:space="preserve">Value label information for </w:t>
      </w:r>
      <w:proofErr w:type="spellStart"/>
      <w:r>
        <w:t>Impact_SharedBike_Motorcycle</w:t>
      </w:r>
      <w:proofErr w:type="spellEnd"/>
    </w:p>
    <w:p w14:paraId="3D8472C4" w14:textId="77777777" w:rsidR="00861390" w:rsidRDefault="00000000">
      <w:pPr>
        <w:ind w:left="400"/>
      </w:pPr>
      <w:r>
        <w:rPr>
          <w:sz w:val="20"/>
        </w:rPr>
        <w:t>Value = -9.0 Label = NA</w:t>
      </w:r>
    </w:p>
    <w:p w14:paraId="1D339C9A" w14:textId="77777777" w:rsidR="00861390" w:rsidRDefault="00000000">
      <w:pPr>
        <w:ind w:left="400"/>
      </w:pPr>
      <w:r>
        <w:rPr>
          <w:sz w:val="20"/>
        </w:rPr>
        <w:t>Value = 1.0 Label = Much decreased</w:t>
      </w:r>
    </w:p>
    <w:p w14:paraId="600B79CA" w14:textId="77777777" w:rsidR="00861390" w:rsidRDefault="00000000">
      <w:pPr>
        <w:ind w:left="400"/>
      </w:pPr>
      <w:r>
        <w:rPr>
          <w:sz w:val="20"/>
        </w:rPr>
        <w:t>Value = 2.0 Label = Decreased</w:t>
      </w:r>
    </w:p>
    <w:p w14:paraId="334C1CEA" w14:textId="77777777" w:rsidR="00861390" w:rsidRDefault="00000000">
      <w:pPr>
        <w:ind w:left="400"/>
      </w:pPr>
      <w:r>
        <w:rPr>
          <w:sz w:val="20"/>
        </w:rPr>
        <w:t>Value = 3.0 Label = About the same</w:t>
      </w:r>
    </w:p>
    <w:p w14:paraId="09FE1161" w14:textId="77777777" w:rsidR="00861390" w:rsidRDefault="00000000">
      <w:pPr>
        <w:ind w:left="400"/>
      </w:pPr>
      <w:r>
        <w:rPr>
          <w:sz w:val="20"/>
        </w:rPr>
        <w:t>Value = 4.0 Label = Increased</w:t>
      </w:r>
    </w:p>
    <w:p w14:paraId="72ED7DF1" w14:textId="77777777" w:rsidR="00861390" w:rsidRDefault="00000000">
      <w:pPr>
        <w:ind w:left="400"/>
      </w:pPr>
      <w:r>
        <w:rPr>
          <w:sz w:val="20"/>
        </w:rPr>
        <w:t>Value = 5.0 Label = Much increased</w:t>
      </w:r>
    </w:p>
    <w:p w14:paraId="1C05803D" w14:textId="77777777" w:rsidR="00861390" w:rsidRDefault="00000000">
      <w:pPr>
        <w:ind w:left="400"/>
      </w:pPr>
      <w:r>
        <w:rPr>
          <w:sz w:val="20"/>
        </w:rPr>
        <w:t>Value = 99.0 Label = Hardly ever use this form</w:t>
      </w:r>
    </w:p>
    <w:p w14:paraId="1A15570A" w14:textId="77777777" w:rsidR="00861390" w:rsidRDefault="00861390"/>
    <w:p w14:paraId="3FB8DAEC" w14:textId="77777777" w:rsidR="00861390" w:rsidRDefault="00000000">
      <w:r>
        <w:rPr>
          <w:b/>
        </w:rPr>
        <w:t xml:space="preserve">Pos. = 33 Variable = </w:t>
      </w:r>
      <w:proofErr w:type="spellStart"/>
      <w:r>
        <w:rPr>
          <w:b/>
        </w:rPr>
        <w:t>Impact_SharedBike_Taxi</w:t>
      </w:r>
      <w:proofErr w:type="spellEnd"/>
      <w:r>
        <w:rPr>
          <w:b/>
        </w:rPr>
        <w:t xml:space="preserve"> </w:t>
      </w:r>
      <w:r>
        <w:rPr>
          <w:i/>
        </w:rPr>
        <w:t>Variable label = Impact of shared bikes on taxi usage</w:t>
      </w:r>
    </w:p>
    <w:p w14:paraId="31B363BB" w14:textId="124FAA85" w:rsidR="00861390" w:rsidRDefault="00000000">
      <w:r>
        <w:t>This variable is numeric</w:t>
      </w:r>
    </w:p>
    <w:p w14:paraId="4A05C829" w14:textId="77777777" w:rsidR="00861390" w:rsidRDefault="00000000">
      <w:r>
        <w:t xml:space="preserve">Value label information for </w:t>
      </w:r>
      <w:proofErr w:type="spellStart"/>
      <w:r>
        <w:t>Impact_SharedBike_Taxi</w:t>
      </w:r>
      <w:proofErr w:type="spellEnd"/>
    </w:p>
    <w:p w14:paraId="5ADCB4D2" w14:textId="77777777" w:rsidR="00861390" w:rsidRDefault="00000000">
      <w:pPr>
        <w:ind w:left="400"/>
      </w:pPr>
      <w:r>
        <w:rPr>
          <w:sz w:val="20"/>
        </w:rPr>
        <w:t>Value = -9.0 Label = NA</w:t>
      </w:r>
    </w:p>
    <w:p w14:paraId="6011B3A7" w14:textId="77777777" w:rsidR="00861390" w:rsidRDefault="00000000">
      <w:pPr>
        <w:ind w:left="400"/>
      </w:pPr>
      <w:r>
        <w:rPr>
          <w:sz w:val="20"/>
        </w:rPr>
        <w:t>Value = 1.0 Label = Much decreased</w:t>
      </w:r>
    </w:p>
    <w:p w14:paraId="222605EE" w14:textId="77777777" w:rsidR="00861390" w:rsidRDefault="00000000">
      <w:pPr>
        <w:ind w:left="400"/>
      </w:pPr>
      <w:r>
        <w:rPr>
          <w:sz w:val="20"/>
        </w:rPr>
        <w:t>Value = 2.0 Label = Decreased</w:t>
      </w:r>
    </w:p>
    <w:p w14:paraId="27BE4365" w14:textId="77777777" w:rsidR="00861390" w:rsidRDefault="00000000">
      <w:pPr>
        <w:ind w:left="400"/>
      </w:pPr>
      <w:r>
        <w:rPr>
          <w:sz w:val="20"/>
        </w:rPr>
        <w:t>Value = 3.0 Label = About the same</w:t>
      </w:r>
    </w:p>
    <w:p w14:paraId="492C3B8E" w14:textId="77777777" w:rsidR="00861390" w:rsidRDefault="00000000">
      <w:pPr>
        <w:ind w:left="400"/>
      </w:pPr>
      <w:r>
        <w:rPr>
          <w:sz w:val="20"/>
        </w:rPr>
        <w:t>Value = 4.0 Label = Increased</w:t>
      </w:r>
    </w:p>
    <w:p w14:paraId="40F58376" w14:textId="77777777" w:rsidR="00861390" w:rsidRDefault="00000000">
      <w:pPr>
        <w:ind w:left="400"/>
      </w:pPr>
      <w:r>
        <w:rPr>
          <w:sz w:val="20"/>
        </w:rPr>
        <w:t>Value = 5.0 Label = Much increased</w:t>
      </w:r>
    </w:p>
    <w:p w14:paraId="25C12DA5" w14:textId="77777777" w:rsidR="00861390" w:rsidRDefault="00000000">
      <w:pPr>
        <w:ind w:left="400"/>
      </w:pPr>
      <w:r>
        <w:rPr>
          <w:sz w:val="20"/>
        </w:rPr>
        <w:t>Value = 99.0 Label = Hardly ever use this form</w:t>
      </w:r>
    </w:p>
    <w:p w14:paraId="7F00DC5E" w14:textId="77777777" w:rsidR="00861390" w:rsidRDefault="00861390"/>
    <w:p w14:paraId="5F1302A6" w14:textId="77777777" w:rsidR="00861390" w:rsidRDefault="00000000">
      <w:r>
        <w:rPr>
          <w:b/>
        </w:rPr>
        <w:t xml:space="preserve">Pos. = 34 Variable = </w:t>
      </w:r>
      <w:proofErr w:type="spellStart"/>
      <w:r>
        <w:rPr>
          <w:b/>
        </w:rPr>
        <w:t>Impact_SharedBike_Convenience</w:t>
      </w:r>
      <w:proofErr w:type="spellEnd"/>
      <w:r>
        <w:rPr>
          <w:b/>
        </w:rPr>
        <w:t xml:space="preserve"> </w:t>
      </w:r>
      <w:r>
        <w:rPr>
          <w:i/>
        </w:rPr>
        <w:t>Variable label = Impact of shared bikes on convenience to access destinations</w:t>
      </w:r>
    </w:p>
    <w:p w14:paraId="775987EC" w14:textId="154D7C5F" w:rsidR="00861390" w:rsidRDefault="00000000">
      <w:r>
        <w:t>This variable is numeric</w:t>
      </w:r>
    </w:p>
    <w:p w14:paraId="40C05EF9" w14:textId="77777777" w:rsidR="00861390" w:rsidRDefault="00000000">
      <w:r>
        <w:lastRenderedPageBreak/>
        <w:t xml:space="preserve">Value label information for </w:t>
      </w:r>
      <w:proofErr w:type="spellStart"/>
      <w:r>
        <w:t>Impact_SharedBike_Convenience</w:t>
      </w:r>
      <w:proofErr w:type="spellEnd"/>
    </w:p>
    <w:p w14:paraId="2F084236" w14:textId="77777777" w:rsidR="00861390" w:rsidRDefault="00000000">
      <w:pPr>
        <w:ind w:left="400"/>
      </w:pPr>
      <w:r>
        <w:rPr>
          <w:sz w:val="20"/>
        </w:rPr>
        <w:t>Value = -9.0 Label = NA</w:t>
      </w:r>
    </w:p>
    <w:p w14:paraId="6AE0DD98" w14:textId="77777777" w:rsidR="00861390" w:rsidRDefault="00000000">
      <w:pPr>
        <w:ind w:left="400"/>
      </w:pPr>
      <w:r>
        <w:rPr>
          <w:sz w:val="20"/>
        </w:rPr>
        <w:t>Value = 1.0 Label = Much decreased</w:t>
      </w:r>
    </w:p>
    <w:p w14:paraId="4FA1F11A" w14:textId="77777777" w:rsidR="00861390" w:rsidRDefault="00000000">
      <w:pPr>
        <w:ind w:left="400"/>
      </w:pPr>
      <w:r>
        <w:rPr>
          <w:sz w:val="20"/>
        </w:rPr>
        <w:t>Value = 2.0 Label = Decreased</w:t>
      </w:r>
    </w:p>
    <w:p w14:paraId="12AB470B" w14:textId="77777777" w:rsidR="00861390" w:rsidRDefault="00000000">
      <w:pPr>
        <w:ind w:left="400"/>
      </w:pPr>
      <w:r>
        <w:rPr>
          <w:sz w:val="20"/>
        </w:rPr>
        <w:t>Value = 3.0 Label = About the same</w:t>
      </w:r>
    </w:p>
    <w:p w14:paraId="4FD1273E" w14:textId="77777777" w:rsidR="00861390" w:rsidRDefault="00000000">
      <w:pPr>
        <w:ind w:left="400"/>
      </w:pPr>
      <w:r>
        <w:rPr>
          <w:sz w:val="20"/>
        </w:rPr>
        <w:t>Value = 4.0 Label = Increased</w:t>
      </w:r>
    </w:p>
    <w:p w14:paraId="25DB62D9" w14:textId="77777777" w:rsidR="00861390" w:rsidRDefault="00000000">
      <w:pPr>
        <w:ind w:left="400"/>
      </w:pPr>
      <w:r>
        <w:rPr>
          <w:sz w:val="20"/>
        </w:rPr>
        <w:t>Value = 5.0 Label = Much increased</w:t>
      </w:r>
    </w:p>
    <w:p w14:paraId="6C6BD2D4" w14:textId="77777777" w:rsidR="00861390" w:rsidRDefault="00000000">
      <w:pPr>
        <w:ind w:left="400"/>
      </w:pPr>
      <w:r>
        <w:rPr>
          <w:sz w:val="20"/>
        </w:rPr>
        <w:t>Value = 99.0 Label = Hardly ever use this form</w:t>
      </w:r>
    </w:p>
    <w:p w14:paraId="7F841176" w14:textId="77777777" w:rsidR="00861390" w:rsidRDefault="00861390"/>
    <w:p w14:paraId="089EE537" w14:textId="77777777" w:rsidR="00861390" w:rsidRDefault="00000000">
      <w:r>
        <w:rPr>
          <w:b/>
        </w:rPr>
        <w:t xml:space="preserve">Pos. = 35 Variable = </w:t>
      </w:r>
      <w:proofErr w:type="spellStart"/>
      <w:r>
        <w:rPr>
          <w:b/>
        </w:rPr>
        <w:t>Impact_SharedBike_ShoppingTrips</w:t>
      </w:r>
      <w:proofErr w:type="spellEnd"/>
      <w:r>
        <w:rPr>
          <w:b/>
        </w:rPr>
        <w:t xml:space="preserve"> </w:t>
      </w:r>
      <w:r>
        <w:rPr>
          <w:i/>
        </w:rPr>
        <w:t>Variable label = Impact of shared bikes on the number of shopping trips</w:t>
      </w:r>
    </w:p>
    <w:p w14:paraId="52CC2082" w14:textId="58A909FF" w:rsidR="00861390" w:rsidRDefault="00000000">
      <w:r>
        <w:t>This variable is numeric</w:t>
      </w:r>
    </w:p>
    <w:p w14:paraId="7C07F789" w14:textId="77777777" w:rsidR="00861390" w:rsidRDefault="00000000">
      <w:r>
        <w:t xml:space="preserve">Value label information for </w:t>
      </w:r>
      <w:proofErr w:type="spellStart"/>
      <w:r>
        <w:t>Impact_SharedBike_ShoppingTrips</w:t>
      </w:r>
      <w:proofErr w:type="spellEnd"/>
    </w:p>
    <w:p w14:paraId="58B03A94" w14:textId="77777777" w:rsidR="00861390" w:rsidRDefault="00000000">
      <w:pPr>
        <w:ind w:left="400"/>
      </w:pPr>
      <w:r>
        <w:rPr>
          <w:sz w:val="20"/>
        </w:rPr>
        <w:t>Value = -9.0 Label = NA</w:t>
      </w:r>
    </w:p>
    <w:p w14:paraId="7BC42AAF" w14:textId="77777777" w:rsidR="00861390" w:rsidRDefault="00000000">
      <w:pPr>
        <w:ind w:left="400"/>
      </w:pPr>
      <w:r>
        <w:rPr>
          <w:sz w:val="20"/>
        </w:rPr>
        <w:t>Value = 1.0 Label = Much decreased</w:t>
      </w:r>
    </w:p>
    <w:p w14:paraId="2FA6837F" w14:textId="77777777" w:rsidR="00861390" w:rsidRDefault="00000000">
      <w:pPr>
        <w:ind w:left="400"/>
      </w:pPr>
      <w:r>
        <w:rPr>
          <w:sz w:val="20"/>
        </w:rPr>
        <w:t>Value = 2.0 Label = Decreased</w:t>
      </w:r>
    </w:p>
    <w:p w14:paraId="220F65CC" w14:textId="77777777" w:rsidR="00861390" w:rsidRDefault="00000000">
      <w:pPr>
        <w:ind w:left="400"/>
      </w:pPr>
      <w:r>
        <w:rPr>
          <w:sz w:val="20"/>
        </w:rPr>
        <w:t>Value = 3.0 Label = About the same</w:t>
      </w:r>
    </w:p>
    <w:p w14:paraId="43C1019A" w14:textId="77777777" w:rsidR="00861390" w:rsidRDefault="00000000">
      <w:pPr>
        <w:ind w:left="400"/>
      </w:pPr>
      <w:r>
        <w:rPr>
          <w:sz w:val="20"/>
        </w:rPr>
        <w:t>Value = 4.0 Label = Increased</w:t>
      </w:r>
    </w:p>
    <w:p w14:paraId="5E673727" w14:textId="77777777" w:rsidR="00861390" w:rsidRDefault="00000000">
      <w:pPr>
        <w:ind w:left="400"/>
      </w:pPr>
      <w:r>
        <w:rPr>
          <w:sz w:val="20"/>
        </w:rPr>
        <w:t>Value = 5.0 Label = Much increased</w:t>
      </w:r>
    </w:p>
    <w:p w14:paraId="38BBB493" w14:textId="77777777" w:rsidR="00861390" w:rsidRDefault="00000000">
      <w:pPr>
        <w:ind w:left="400"/>
      </w:pPr>
      <w:r>
        <w:rPr>
          <w:sz w:val="20"/>
        </w:rPr>
        <w:t>Value = 99.0 Label = Hardly ever use this form</w:t>
      </w:r>
    </w:p>
    <w:p w14:paraId="140B4A57" w14:textId="77777777" w:rsidR="00861390" w:rsidRDefault="00861390"/>
    <w:p w14:paraId="102FA468" w14:textId="77777777" w:rsidR="00861390" w:rsidRDefault="00000000">
      <w:r>
        <w:rPr>
          <w:b/>
        </w:rPr>
        <w:t xml:space="preserve">Pos. = 36 Variable = </w:t>
      </w:r>
      <w:proofErr w:type="spellStart"/>
      <w:r>
        <w:rPr>
          <w:b/>
        </w:rPr>
        <w:t>Impact_SharedBike_RecreationTrips</w:t>
      </w:r>
      <w:proofErr w:type="spellEnd"/>
      <w:r>
        <w:rPr>
          <w:b/>
        </w:rPr>
        <w:t xml:space="preserve"> </w:t>
      </w:r>
      <w:r>
        <w:rPr>
          <w:i/>
        </w:rPr>
        <w:t>Variable label = Impact of shared bikes on the number of recreational trips</w:t>
      </w:r>
    </w:p>
    <w:p w14:paraId="0EC2D11F" w14:textId="67F17265" w:rsidR="00861390" w:rsidRDefault="00000000">
      <w:r>
        <w:t>This variable is numeric</w:t>
      </w:r>
    </w:p>
    <w:p w14:paraId="62DD5399" w14:textId="77777777" w:rsidR="00861390" w:rsidRDefault="00000000">
      <w:r>
        <w:t xml:space="preserve">Value label information for </w:t>
      </w:r>
      <w:proofErr w:type="spellStart"/>
      <w:r>
        <w:t>Impact_SharedBike_RecreationTrips</w:t>
      </w:r>
      <w:proofErr w:type="spellEnd"/>
    </w:p>
    <w:p w14:paraId="5FDCFD68" w14:textId="77777777" w:rsidR="00861390" w:rsidRDefault="00000000">
      <w:pPr>
        <w:ind w:left="400"/>
      </w:pPr>
      <w:r>
        <w:rPr>
          <w:sz w:val="20"/>
        </w:rPr>
        <w:t>Value = -9.0 Label = NA</w:t>
      </w:r>
    </w:p>
    <w:p w14:paraId="3BF25D0B" w14:textId="77777777" w:rsidR="00861390" w:rsidRDefault="00000000">
      <w:pPr>
        <w:ind w:left="400"/>
      </w:pPr>
      <w:r>
        <w:rPr>
          <w:sz w:val="20"/>
        </w:rPr>
        <w:t>Value = 1.0 Label = Much decreased</w:t>
      </w:r>
    </w:p>
    <w:p w14:paraId="5BE835CD" w14:textId="77777777" w:rsidR="00861390" w:rsidRDefault="00000000">
      <w:pPr>
        <w:ind w:left="400"/>
      </w:pPr>
      <w:r>
        <w:rPr>
          <w:sz w:val="20"/>
        </w:rPr>
        <w:t>Value = 2.0 Label = Decreased</w:t>
      </w:r>
    </w:p>
    <w:p w14:paraId="7664EC43" w14:textId="77777777" w:rsidR="00861390" w:rsidRDefault="00000000">
      <w:pPr>
        <w:ind w:left="400"/>
      </w:pPr>
      <w:r>
        <w:rPr>
          <w:sz w:val="20"/>
        </w:rPr>
        <w:lastRenderedPageBreak/>
        <w:t>Value = 3.0 Label = About the same</w:t>
      </w:r>
    </w:p>
    <w:p w14:paraId="18C8AAAC" w14:textId="77777777" w:rsidR="00861390" w:rsidRDefault="00000000">
      <w:pPr>
        <w:ind w:left="400"/>
      </w:pPr>
      <w:r>
        <w:rPr>
          <w:sz w:val="20"/>
        </w:rPr>
        <w:t>Value = 4.0 Label = Increased</w:t>
      </w:r>
    </w:p>
    <w:p w14:paraId="6548445A" w14:textId="77777777" w:rsidR="00861390" w:rsidRDefault="00000000">
      <w:pPr>
        <w:ind w:left="400"/>
      </w:pPr>
      <w:r>
        <w:rPr>
          <w:sz w:val="20"/>
        </w:rPr>
        <w:t>Value = 5.0 Label = Much increased</w:t>
      </w:r>
    </w:p>
    <w:p w14:paraId="20730F8F" w14:textId="77777777" w:rsidR="00861390" w:rsidRDefault="00000000">
      <w:pPr>
        <w:ind w:left="400"/>
      </w:pPr>
      <w:r>
        <w:rPr>
          <w:sz w:val="20"/>
        </w:rPr>
        <w:t>Value = 99.0 Label = Hardly ever use this form</w:t>
      </w:r>
    </w:p>
    <w:p w14:paraId="792892C6" w14:textId="77777777" w:rsidR="00861390" w:rsidRDefault="00861390"/>
    <w:p w14:paraId="2493AE1E" w14:textId="77777777" w:rsidR="00861390" w:rsidRDefault="00000000">
      <w:r>
        <w:rPr>
          <w:b/>
        </w:rPr>
        <w:t xml:space="preserve">Pos. = 37 Variable = </w:t>
      </w:r>
      <w:proofErr w:type="spellStart"/>
      <w:r>
        <w:rPr>
          <w:b/>
        </w:rPr>
        <w:t>Impact_SharedBike_FamilyTrips</w:t>
      </w:r>
      <w:proofErr w:type="spellEnd"/>
      <w:r>
        <w:rPr>
          <w:b/>
        </w:rPr>
        <w:t xml:space="preserve"> </w:t>
      </w:r>
      <w:r>
        <w:rPr>
          <w:i/>
        </w:rPr>
        <w:t>Variable label = Impact of shared bikes on trips to visit friends and family</w:t>
      </w:r>
    </w:p>
    <w:p w14:paraId="508B75DC" w14:textId="34BE8913" w:rsidR="00861390" w:rsidRDefault="00000000">
      <w:r>
        <w:t>This variable is numeric</w:t>
      </w:r>
    </w:p>
    <w:p w14:paraId="11356545" w14:textId="77777777" w:rsidR="00861390" w:rsidRDefault="00000000">
      <w:r>
        <w:t xml:space="preserve">Value label information for </w:t>
      </w:r>
      <w:proofErr w:type="spellStart"/>
      <w:r>
        <w:t>Impact_SharedBike_FamilyTrips</w:t>
      </w:r>
      <w:proofErr w:type="spellEnd"/>
    </w:p>
    <w:p w14:paraId="487AD491" w14:textId="77777777" w:rsidR="00861390" w:rsidRDefault="00000000">
      <w:pPr>
        <w:ind w:left="400"/>
      </w:pPr>
      <w:r>
        <w:rPr>
          <w:sz w:val="20"/>
        </w:rPr>
        <w:t>Value = -9.0 Label = NA</w:t>
      </w:r>
    </w:p>
    <w:p w14:paraId="2B39A9FA" w14:textId="77777777" w:rsidR="00861390" w:rsidRDefault="00000000">
      <w:pPr>
        <w:ind w:left="400"/>
      </w:pPr>
      <w:r>
        <w:rPr>
          <w:sz w:val="20"/>
        </w:rPr>
        <w:t>Value = 1.0 Label = Much decreased</w:t>
      </w:r>
    </w:p>
    <w:p w14:paraId="5E3A937E" w14:textId="77777777" w:rsidR="00861390" w:rsidRDefault="00000000">
      <w:pPr>
        <w:ind w:left="400"/>
      </w:pPr>
      <w:r>
        <w:rPr>
          <w:sz w:val="20"/>
        </w:rPr>
        <w:t>Value = 2.0 Label = Decreased</w:t>
      </w:r>
    </w:p>
    <w:p w14:paraId="0839210B" w14:textId="77777777" w:rsidR="00861390" w:rsidRDefault="00000000">
      <w:pPr>
        <w:ind w:left="400"/>
      </w:pPr>
      <w:r>
        <w:rPr>
          <w:sz w:val="20"/>
        </w:rPr>
        <w:t>Value = 3.0 Label = About the same</w:t>
      </w:r>
    </w:p>
    <w:p w14:paraId="12B5556D" w14:textId="77777777" w:rsidR="00861390" w:rsidRDefault="00000000">
      <w:pPr>
        <w:ind w:left="400"/>
      </w:pPr>
      <w:r>
        <w:rPr>
          <w:sz w:val="20"/>
        </w:rPr>
        <w:t>Value = 4.0 Label = Increased</w:t>
      </w:r>
    </w:p>
    <w:p w14:paraId="519AF370" w14:textId="77777777" w:rsidR="00861390" w:rsidRDefault="00000000">
      <w:pPr>
        <w:ind w:left="400"/>
      </w:pPr>
      <w:r>
        <w:rPr>
          <w:sz w:val="20"/>
        </w:rPr>
        <w:t>Value = 5.0 Label = Much increased</w:t>
      </w:r>
    </w:p>
    <w:p w14:paraId="4079FC69" w14:textId="77777777" w:rsidR="00861390" w:rsidRDefault="00000000">
      <w:pPr>
        <w:ind w:left="400"/>
      </w:pPr>
      <w:r>
        <w:rPr>
          <w:sz w:val="20"/>
        </w:rPr>
        <w:t>Value = 99.0 Label = Hardly ever use this form</w:t>
      </w:r>
    </w:p>
    <w:p w14:paraId="22D51120" w14:textId="77777777" w:rsidR="00861390" w:rsidRDefault="00861390"/>
    <w:p w14:paraId="62FECF51" w14:textId="77777777" w:rsidR="00861390" w:rsidRDefault="00000000">
      <w:r>
        <w:rPr>
          <w:b/>
        </w:rPr>
        <w:t xml:space="preserve">Pos. = 38 Variable = </w:t>
      </w:r>
      <w:proofErr w:type="spellStart"/>
      <w:r>
        <w:rPr>
          <w:b/>
        </w:rPr>
        <w:t>Impact_SharedBike_TravelExpense</w:t>
      </w:r>
      <w:proofErr w:type="spellEnd"/>
      <w:r>
        <w:rPr>
          <w:b/>
        </w:rPr>
        <w:t xml:space="preserve"> </w:t>
      </w:r>
      <w:r>
        <w:rPr>
          <w:i/>
        </w:rPr>
        <w:t>Variable label = Impact of shared bikes on monthly travel expense</w:t>
      </w:r>
    </w:p>
    <w:p w14:paraId="64643655" w14:textId="0C9D6576" w:rsidR="00861390" w:rsidRDefault="00000000">
      <w:r>
        <w:t>This variable is numeric</w:t>
      </w:r>
    </w:p>
    <w:p w14:paraId="738547E6" w14:textId="77777777" w:rsidR="00861390" w:rsidRDefault="00000000">
      <w:r>
        <w:t xml:space="preserve">Value label information for </w:t>
      </w:r>
      <w:proofErr w:type="spellStart"/>
      <w:r>
        <w:t>Impact_SharedBike_TravelExpense</w:t>
      </w:r>
      <w:proofErr w:type="spellEnd"/>
    </w:p>
    <w:p w14:paraId="5B242768" w14:textId="77777777" w:rsidR="00861390" w:rsidRDefault="00000000">
      <w:pPr>
        <w:ind w:left="400"/>
      </w:pPr>
      <w:r>
        <w:rPr>
          <w:sz w:val="20"/>
        </w:rPr>
        <w:t>Value = -9.0 Label = NA</w:t>
      </w:r>
    </w:p>
    <w:p w14:paraId="1508AD81" w14:textId="77777777" w:rsidR="00861390" w:rsidRDefault="00000000">
      <w:pPr>
        <w:ind w:left="400"/>
      </w:pPr>
      <w:r>
        <w:rPr>
          <w:sz w:val="20"/>
        </w:rPr>
        <w:t>Value = 1.0 Label = Much decreased</w:t>
      </w:r>
    </w:p>
    <w:p w14:paraId="08F4F6D9" w14:textId="77777777" w:rsidR="00861390" w:rsidRDefault="00000000">
      <w:pPr>
        <w:ind w:left="400"/>
      </w:pPr>
      <w:r>
        <w:rPr>
          <w:sz w:val="20"/>
        </w:rPr>
        <w:t>Value = 2.0 Label = Decreased</w:t>
      </w:r>
    </w:p>
    <w:p w14:paraId="38AE9329" w14:textId="77777777" w:rsidR="00861390" w:rsidRDefault="00000000">
      <w:pPr>
        <w:ind w:left="400"/>
      </w:pPr>
      <w:r>
        <w:rPr>
          <w:sz w:val="20"/>
        </w:rPr>
        <w:t>Value = 3.0 Label = About the same</w:t>
      </w:r>
    </w:p>
    <w:p w14:paraId="1C506BCE" w14:textId="77777777" w:rsidR="00861390" w:rsidRDefault="00000000">
      <w:pPr>
        <w:ind w:left="400"/>
      </w:pPr>
      <w:r>
        <w:rPr>
          <w:sz w:val="20"/>
        </w:rPr>
        <w:t>Value = 4.0 Label = Increased</w:t>
      </w:r>
    </w:p>
    <w:p w14:paraId="5444847E" w14:textId="77777777" w:rsidR="00861390" w:rsidRDefault="00000000">
      <w:pPr>
        <w:ind w:left="400"/>
      </w:pPr>
      <w:r>
        <w:rPr>
          <w:sz w:val="20"/>
        </w:rPr>
        <w:t>Value = 5.0 Label = Much increased</w:t>
      </w:r>
    </w:p>
    <w:p w14:paraId="639BBAA0" w14:textId="77777777" w:rsidR="00861390" w:rsidRDefault="00000000">
      <w:pPr>
        <w:ind w:left="400"/>
      </w:pPr>
      <w:r>
        <w:rPr>
          <w:sz w:val="20"/>
        </w:rPr>
        <w:t>Value = 99.0 Label = Hardly ever use this form</w:t>
      </w:r>
    </w:p>
    <w:p w14:paraId="685378B2" w14:textId="77777777" w:rsidR="00861390" w:rsidRDefault="00861390"/>
    <w:p w14:paraId="654A2612" w14:textId="77777777" w:rsidR="00861390" w:rsidRDefault="00000000">
      <w:r>
        <w:rPr>
          <w:b/>
        </w:rPr>
        <w:t xml:space="preserve">Pos. = 39 Variable = </w:t>
      </w:r>
      <w:proofErr w:type="spellStart"/>
      <w:r>
        <w:rPr>
          <w:b/>
        </w:rPr>
        <w:t>Impact_SharedBike_Satisfaction</w:t>
      </w:r>
      <w:proofErr w:type="spellEnd"/>
      <w:r>
        <w:rPr>
          <w:b/>
        </w:rPr>
        <w:t xml:space="preserve"> </w:t>
      </w:r>
      <w:r>
        <w:rPr>
          <w:i/>
        </w:rPr>
        <w:t>Variable label = Impact of shared bikes on travel satisfaction</w:t>
      </w:r>
    </w:p>
    <w:p w14:paraId="68A35F79" w14:textId="0D4A2541" w:rsidR="00861390" w:rsidRDefault="00000000">
      <w:r>
        <w:t>This variable is numeric</w:t>
      </w:r>
    </w:p>
    <w:p w14:paraId="5E92841D" w14:textId="77777777" w:rsidR="00861390" w:rsidRDefault="00000000">
      <w:r>
        <w:t xml:space="preserve">Value label information for </w:t>
      </w:r>
      <w:proofErr w:type="spellStart"/>
      <w:r>
        <w:t>Impact_SharedBike_Satisfaction</w:t>
      </w:r>
      <w:proofErr w:type="spellEnd"/>
    </w:p>
    <w:p w14:paraId="35E3409A" w14:textId="77777777" w:rsidR="00861390" w:rsidRDefault="00000000">
      <w:pPr>
        <w:ind w:left="400"/>
      </w:pPr>
      <w:r>
        <w:rPr>
          <w:sz w:val="20"/>
        </w:rPr>
        <w:t>Value = -9.0 Label = NA</w:t>
      </w:r>
    </w:p>
    <w:p w14:paraId="6A321548" w14:textId="77777777" w:rsidR="00861390" w:rsidRDefault="00000000">
      <w:pPr>
        <w:ind w:left="400"/>
      </w:pPr>
      <w:r>
        <w:rPr>
          <w:sz w:val="20"/>
        </w:rPr>
        <w:t>Value = 1.0 Label = Much decreased</w:t>
      </w:r>
    </w:p>
    <w:p w14:paraId="1E6753FC" w14:textId="77777777" w:rsidR="00861390" w:rsidRDefault="00000000">
      <w:pPr>
        <w:ind w:left="400"/>
      </w:pPr>
      <w:r>
        <w:rPr>
          <w:sz w:val="20"/>
        </w:rPr>
        <w:t>Value = 2.0 Label = Decreased</w:t>
      </w:r>
    </w:p>
    <w:p w14:paraId="7D0DA271" w14:textId="77777777" w:rsidR="00861390" w:rsidRDefault="00000000">
      <w:pPr>
        <w:ind w:left="400"/>
      </w:pPr>
      <w:r>
        <w:rPr>
          <w:sz w:val="20"/>
        </w:rPr>
        <w:t>Value = 3.0 Label = About the same</w:t>
      </w:r>
    </w:p>
    <w:p w14:paraId="0F1DB63A" w14:textId="77777777" w:rsidR="00861390" w:rsidRDefault="00000000">
      <w:pPr>
        <w:ind w:left="400"/>
      </w:pPr>
      <w:r>
        <w:rPr>
          <w:sz w:val="20"/>
        </w:rPr>
        <w:t>Value = 4.0 Label = Increased</w:t>
      </w:r>
    </w:p>
    <w:p w14:paraId="01E47537" w14:textId="77777777" w:rsidR="00861390" w:rsidRDefault="00000000">
      <w:pPr>
        <w:ind w:left="400"/>
      </w:pPr>
      <w:r>
        <w:rPr>
          <w:sz w:val="20"/>
        </w:rPr>
        <w:t>Value = 5.0 Label = Much increased</w:t>
      </w:r>
    </w:p>
    <w:p w14:paraId="34715D8D" w14:textId="77777777" w:rsidR="00861390" w:rsidRDefault="00000000">
      <w:pPr>
        <w:ind w:left="400"/>
      </w:pPr>
      <w:r>
        <w:rPr>
          <w:sz w:val="20"/>
        </w:rPr>
        <w:t>Value = 99.0 Label = Hardly ever use this form</w:t>
      </w:r>
    </w:p>
    <w:p w14:paraId="7C1EC842" w14:textId="77777777" w:rsidR="00861390" w:rsidRDefault="00861390"/>
    <w:p w14:paraId="43F57B3F" w14:textId="77777777" w:rsidR="00861390" w:rsidRDefault="00000000">
      <w:r>
        <w:rPr>
          <w:b/>
        </w:rPr>
        <w:t xml:space="preserve">Pos. = 40 Variable = </w:t>
      </w:r>
      <w:proofErr w:type="spellStart"/>
      <w:r>
        <w:rPr>
          <w:b/>
        </w:rPr>
        <w:t>Impact_SharedEBike_Car</w:t>
      </w:r>
      <w:proofErr w:type="spellEnd"/>
      <w:r>
        <w:rPr>
          <w:b/>
        </w:rPr>
        <w:t xml:space="preserve"> </w:t>
      </w:r>
      <w:r>
        <w:rPr>
          <w:i/>
        </w:rPr>
        <w:t>Variable label = Impact of shared e-bikes on car usage</w:t>
      </w:r>
    </w:p>
    <w:p w14:paraId="3B85EFB0" w14:textId="7083E9BB" w:rsidR="00861390" w:rsidRDefault="00000000">
      <w:r>
        <w:t>This variable is numeric</w:t>
      </w:r>
    </w:p>
    <w:p w14:paraId="1C48F793" w14:textId="77777777" w:rsidR="00861390" w:rsidRDefault="00000000">
      <w:r>
        <w:t xml:space="preserve">Value label information for </w:t>
      </w:r>
      <w:proofErr w:type="spellStart"/>
      <w:r>
        <w:t>Impact_SharedEBike_Car</w:t>
      </w:r>
      <w:proofErr w:type="spellEnd"/>
    </w:p>
    <w:p w14:paraId="364E8491" w14:textId="77777777" w:rsidR="00861390" w:rsidRDefault="00000000">
      <w:pPr>
        <w:ind w:left="400"/>
      </w:pPr>
      <w:r>
        <w:rPr>
          <w:sz w:val="20"/>
        </w:rPr>
        <w:t>Value = -9.0 Label = NA</w:t>
      </w:r>
    </w:p>
    <w:p w14:paraId="7D40710F" w14:textId="77777777" w:rsidR="00861390" w:rsidRDefault="00000000">
      <w:pPr>
        <w:ind w:left="400"/>
      </w:pPr>
      <w:r>
        <w:rPr>
          <w:sz w:val="20"/>
        </w:rPr>
        <w:t>Value = 1.0 Label = Much decreased</w:t>
      </w:r>
    </w:p>
    <w:p w14:paraId="2C3E4A1B" w14:textId="77777777" w:rsidR="00861390" w:rsidRDefault="00000000">
      <w:pPr>
        <w:ind w:left="400"/>
      </w:pPr>
      <w:r>
        <w:rPr>
          <w:sz w:val="20"/>
        </w:rPr>
        <w:t>Value = 2.0 Label = Decreased</w:t>
      </w:r>
    </w:p>
    <w:p w14:paraId="6CADB8CF" w14:textId="77777777" w:rsidR="00861390" w:rsidRDefault="00000000">
      <w:pPr>
        <w:ind w:left="400"/>
      </w:pPr>
      <w:r>
        <w:rPr>
          <w:sz w:val="20"/>
        </w:rPr>
        <w:t>Value = 3.0 Label = About the same</w:t>
      </w:r>
    </w:p>
    <w:p w14:paraId="5F97D695" w14:textId="77777777" w:rsidR="00861390" w:rsidRDefault="00000000">
      <w:pPr>
        <w:ind w:left="400"/>
      </w:pPr>
      <w:r>
        <w:rPr>
          <w:sz w:val="20"/>
        </w:rPr>
        <w:t>Value = 4.0 Label = Increased</w:t>
      </w:r>
    </w:p>
    <w:p w14:paraId="5F0FF5DB" w14:textId="77777777" w:rsidR="00861390" w:rsidRDefault="00000000">
      <w:pPr>
        <w:ind w:left="400"/>
      </w:pPr>
      <w:r>
        <w:rPr>
          <w:sz w:val="20"/>
        </w:rPr>
        <w:t>Value = 5.0 Label = Much increased</w:t>
      </w:r>
    </w:p>
    <w:p w14:paraId="0257C9B3" w14:textId="77777777" w:rsidR="00861390" w:rsidRDefault="00000000">
      <w:pPr>
        <w:ind w:left="400"/>
      </w:pPr>
      <w:r>
        <w:rPr>
          <w:sz w:val="20"/>
        </w:rPr>
        <w:t>Value = 99.0 Label = Hardly ever use this form</w:t>
      </w:r>
    </w:p>
    <w:p w14:paraId="7CE18428" w14:textId="77777777" w:rsidR="00861390" w:rsidRDefault="00861390"/>
    <w:p w14:paraId="7297F235" w14:textId="77777777" w:rsidR="00861390" w:rsidRDefault="00000000">
      <w:r>
        <w:rPr>
          <w:b/>
        </w:rPr>
        <w:t xml:space="preserve">Pos. = 41 Variable = </w:t>
      </w:r>
      <w:proofErr w:type="spellStart"/>
      <w:r>
        <w:rPr>
          <w:b/>
        </w:rPr>
        <w:t>Impact_SharedEBike_Train</w:t>
      </w:r>
      <w:proofErr w:type="spellEnd"/>
      <w:r>
        <w:rPr>
          <w:b/>
        </w:rPr>
        <w:t xml:space="preserve"> </w:t>
      </w:r>
      <w:r>
        <w:rPr>
          <w:i/>
        </w:rPr>
        <w:t>Variable label = Impact of shared e-bikes on train usage</w:t>
      </w:r>
    </w:p>
    <w:p w14:paraId="4A33DFF4" w14:textId="0FAA90D7" w:rsidR="00861390" w:rsidRDefault="00000000">
      <w:r>
        <w:t>This variable is numeric</w:t>
      </w:r>
    </w:p>
    <w:p w14:paraId="4323617E" w14:textId="77777777" w:rsidR="00861390" w:rsidRDefault="00000000">
      <w:r>
        <w:lastRenderedPageBreak/>
        <w:t xml:space="preserve">Value label information for </w:t>
      </w:r>
      <w:proofErr w:type="spellStart"/>
      <w:r>
        <w:t>Impact_SharedEBike_Train</w:t>
      </w:r>
      <w:proofErr w:type="spellEnd"/>
    </w:p>
    <w:p w14:paraId="3F5FEE0C" w14:textId="77777777" w:rsidR="00861390" w:rsidRDefault="00000000">
      <w:pPr>
        <w:ind w:left="400"/>
      </w:pPr>
      <w:r>
        <w:rPr>
          <w:sz w:val="20"/>
        </w:rPr>
        <w:t>Value = -9.0 Label = NA</w:t>
      </w:r>
    </w:p>
    <w:p w14:paraId="5E3C22F1" w14:textId="77777777" w:rsidR="00861390" w:rsidRDefault="00000000">
      <w:pPr>
        <w:ind w:left="400"/>
      </w:pPr>
      <w:r>
        <w:rPr>
          <w:sz w:val="20"/>
        </w:rPr>
        <w:t>Value = 1.0 Label = Much decreased</w:t>
      </w:r>
    </w:p>
    <w:p w14:paraId="4415568F" w14:textId="77777777" w:rsidR="00861390" w:rsidRDefault="00000000">
      <w:pPr>
        <w:ind w:left="400"/>
      </w:pPr>
      <w:r>
        <w:rPr>
          <w:sz w:val="20"/>
        </w:rPr>
        <w:t>Value = 2.0 Label = Decreased</w:t>
      </w:r>
    </w:p>
    <w:p w14:paraId="01A69215" w14:textId="77777777" w:rsidR="00861390" w:rsidRDefault="00000000">
      <w:pPr>
        <w:ind w:left="400"/>
      </w:pPr>
      <w:r>
        <w:rPr>
          <w:sz w:val="20"/>
        </w:rPr>
        <w:t>Value = 3.0 Label = About the same</w:t>
      </w:r>
    </w:p>
    <w:p w14:paraId="6E3ED2D8" w14:textId="77777777" w:rsidR="00861390" w:rsidRDefault="00000000">
      <w:pPr>
        <w:ind w:left="400"/>
      </w:pPr>
      <w:r>
        <w:rPr>
          <w:sz w:val="20"/>
        </w:rPr>
        <w:t>Value = 4.0 Label = Increased</w:t>
      </w:r>
    </w:p>
    <w:p w14:paraId="7B2B908B" w14:textId="77777777" w:rsidR="00861390" w:rsidRDefault="00000000">
      <w:pPr>
        <w:ind w:left="400"/>
      </w:pPr>
      <w:r>
        <w:rPr>
          <w:sz w:val="20"/>
        </w:rPr>
        <w:t>Value = 5.0 Label = Much increased</w:t>
      </w:r>
    </w:p>
    <w:p w14:paraId="5155156A" w14:textId="77777777" w:rsidR="00861390" w:rsidRDefault="00000000">
      <w:pPr>
        <w:ind w:left="400"/>
      </w:pPr>
      <w:r>
        <w:rPr>
          <w:sz w:val="20"/>
        </w:rPr>
        <w:t>Value = 99.0 Label = Hardly ever use this form</w:t>
      </w:r>
    </w:p>
    <w:p w14:paraId="48235328" w14:textId="77777777" w:rsidR="00861390" w:rsidRDefault="00861390"/>
    <w:p w14:paraId="0E3A0298" w14:textId="77777777" w:rsidR="00861390" w:rsidRDefault="00000000">
      <w:r>
        <w:rPr>
          <w:b/>
        </w:rPr>
        <w:t xml:space="preserve">Pos. = 42 Variable = </w:t>
      </w:r>
      <w:proofErr w:type="spellStart"/>
      <w:r>
        <w:rPr>
          <w:b/>
        </w:rPr>
        <w:t>Impact_SharedEBike_LocalPT</w:t>
      </w:r>
      <w:proofErr w:type="spellEnd"/>
      <w:r>
        <w:rPr>
          <w:b/>
        </w:rPr>
        <w:t xml:space="preserve"> </w:t>
      </w:r>
      <w:r>
        <w:rPr>
          <w:i/>
        </w:rPr>
        <w:t>Variable label = Impact of shared e-bikes on local public transport usage</w:t>
      </w:r>
    </w:p>
    <w:p w14:paraId="62824B9F" w14:textId="1D833CC8" w:rsidR="00861390" w:rsidRDefault="00000000">
      <w:r>
        <w:t>This variable is numeric</w:t>
      </w:r>
    </w:p>
    <w:p w14:paraId="3B9BFAC3" w14:textId="77777777" w:rsidR="00861390" w:rsidRDefault="00000000">
      <w:r>
        <w:t xml:space="preserve">Value label information for </w:t>
      </w:r>
      <w:proofErr w:type="spellStart"/>
      <w:r>
        <w:t>Impact_SharedEBike_LocalPT</w:t>
      </w:r>
      <w:proofErr w:type="spellEnd"/>
    </w:p>
    <w:p w14:paraId="69EFE92C" w14:textId="77777777" w:rsidR="00861390" w:rsidRDefault="00000000">
      <w:pPr>
        <w:ind w:left="400"/>
      </w:pPr>
      <w:r>
        <w:rPr>
          <w:sz w:val="20"/>
        </w:rPr>
        <w:t>Value = -9.0 Label = NA</w:t>
      </w:r>
    </w:p>
    <w:p w14:paraId="33D13120" w14:textId="77777777" w:rsidR="00861390" w:rsidRDefault="00000000">
      <w:pPr>
        <w:ind w:left="400"/>
      </w:pPr>
      <w:r>
        <w:rPr>
          <w:sz w:val="20"/>
        </w:rPr>
        <w:t>Value = 1.0 Label = Much decreased</w:t>
      </w:r>
    </w:p>
    <w:p w14:paraId="7B5660ED" w14:textId="77777777" w:rsidR="00861390" w:rsidRDefault="00000000">
      <w:pPr>
        <w:ind w:left="400"/>
      </w:pPr>
      <w:r>
        <w:rPr>
          <w:sz w:val="20"/>
        </w:rPr>
        <w:t>Value = 2.0 Label = Decreased</w:t>
      </w:r>
    </w:p>
    <w:p w14:paraId="3BD16F2A" w14:textId="77777777" w:rsidR="00861390" w:rsidRDefault="00000000">
      <w:pPr>
        <w:ind w:left="400"/>
      </w:pPr>
      <w:r>
        <w:rPr>
          <w:sz w:val="20"/>
        </w:rPr>
        <w:t>Value = 3.0 Label = About the same</w:t>
      </w:r>
    </w:p>
    <w:p w14:paraId="6CA27CE4" w14:textId="77777777" w:rsidR="00861390" w:rsidRDefault="00000000">
      <w:pPr>
        <w:ind w:left="400"/>
      </w:pPr>
      <w:r>
        <w:rPr>
          <w:sz w:val="20"/>
        </w:rPr>
        <w:t>Value = 4.0 Label = Increased</w:t>
      </w:r>
    </w:p>
    <w:p w14:paraId="309E207A" w14:textId="77777777" w:rsidR="00861390" w:rsidRDefault="00000000">
      <w:pPr>
        <w:ind w:left="400"/>
      </w:pPr>
      <w:r>
        <w:rPr>
          <w:sz w:val="20"/>
        </w:rPr>
        <w:t>Value = 5.0 Label = Much increased</w:t>
      </w:r>
    </w:p>
    <w:p w14:paraId="3D50C6A8" w14:textId="77777777" w:rsidR="00861390" w:rsidRDefault="00000000">
      <w:pPr>
        <w:ind w:left="400"/>
      </w:pPr>
      <w:r>
        <w:rPr>
          <w:sz w:val="20"/>
        </w:rPr>
        <w:t>Value = 99.0 Label = Hardly ever use this form</w:t>
      </w:r>
    </w:p>
    <w:p w14:paraId="5EE1E8CE" w14:textId="77777777" w:rsidR="00861390" w:rsidRDefault="00861390"/>
    <w:p w14:paraId="1BAD1582" w14:textId="77777777" w:rsidR="00861390" w:rsidRDefault="00000000">
      <w:r>
        <w:rPr>
          <w:b/>
        </w:rPr>
        <w:t xml:space="preserve">Pos. = 43 Variable = </w:t>
      </w:r>
      <w:proofErr w:type="spellStart"/>
      <w:r>
        <w:rPr>
          <w:b/>
        </w:rPr>
        <w:t>Impact_SharedEBike_Walk</w:t>
      </w:r>
      <w:proofErr w:type="spellEnd"/>
      <w:r>
        <w:rPr>
          <w:b/>
        </w:rPr>
        <w:t xml:space="preserve"> </w:t>
      </w:r>
      <w:r>
        <w:rPr>
          <w:i/>
        </w:rPr>
        <w:t>Variable label = Impact of shared e-bikes on walking</w:t>
      </w:r>
    </w:p>
    <w:p w14:paraId="5A1EDA91" w14:textId="4EBF92BB" w:rsidR="00861390" w:rsidRDefault="00000000">
      <w:r>
        <w:t>This variable is numeric</w:t>
      </w:r>
    </w:p>
    <w:p w14:paraId="6CB3CB4F" w14:textId="77777777" w:rsidR="00861390" w:rsidRDefault="00000000">
      <w:r>
        <w:t xml:space="preserve">Value label information for </w:t>
      </w:r>
      <w:proofErr w:type="spellStart"/>
      <w:r>
        <w:t>Impact_SharedEBike_Walk</w:t>
      </w:r>
      <w:proofErr w:type="spellEnd"/>
    </w:p>
    <w:p w14:paraId="488B7F59" w14:textId="77777777" w:rsidR="00861390" w:rsidRDefault="00000000">
      <w:pPr>
        <w:ind w:left="400"/>
      </w:pPr>
      <w:r>
        <w:rPr>
          <w:sz w:val="20"/>
        </w:rPr>
        <w:t>Value = -9.0 Label = NA</w:t>
      </w:r>
    </w:p>
    <w:p w14:paraId="2AA157AB" w14:textId="77777777" w:rsidR="00861390" w:rsidRDefault="00000000">
      <w:pPr>
        <w:ind w:left="400"/>
      </w:pPr>
      <w:r>
        <w:rPr>
          <w:sz w:val="20"/>
        </w:rPr>
        <w:t>Value = 1.0 Label = Much decreased</w:t>
      </w:r>
    </w:p>
    <w:p w14:paraId="0AAD08E6" w14:textId="77777777" w:rsidR="00861390" w:rsidRDefault="00000000">
      <w:pPr>
        <w:ind w:left="400"/>
      </w:pPr>
      <w:r>
        <w:rPr>
          <w:sz w:val="20"/>
        </w:rPr>
        <w:t>Value = 2.0 Label = Decreased</w:t>
      </w:r>
    </w:p>
    <w:p w14:paraId="2B3B27DD" w14:textId="77777777" w:rsidR="00861390" w:rsidRDefault="00000000">
      <w:pPr>
        <w:ind w:left="400"/>
      </w:pPr>
      <w:r>
        <w:rPr>
          <w:sz w:val="20"/>
        </w:rPr>
        <w:lastRenderedPageBreak/>
        <w:t>Value = 3.0 Label = About the same</w:t>
      </w:r>
    </w:p>
    <w:p w14:paraId="177507A1" w14:textId="77777777" w:rsidR="00861390" w:rsidRDefault="00000000">
      <w:pPr>
        <w:ind w:left="400"/>
      </w:pPr>
      <w:r>
        <w:rPr>
          <w:sz w:val="20"/>
        </w:rPr>
        <w:t>Value = 4.0 Label = Increased</w:t>
      </w:r>
    </w:p>
    <w:p w14:paraId="7FB263C2" w14:textId="77777777" w:rsidR="00861390" w:rsidRDefault="00000000">
      <w:pPr>
        <w:ind w:left="400"/>
      </w:pPr>
      <w:r>
        <w:rPr>
          <w:sz w:val="20"/>
        </w:rPr>
        <w:t>Value = 5.0 Label = Much increased</w:t>
      </w:r>
    </w:p>
    <w:p w14:paraId="79A9F31F" w14:textId="77777777" w:rsidR="00861390" w:rsidRDefault="00000000">
      <w:pPr>
        <w:ind w:left="400"/>
      </w:pPr>
      <w:r>
        <w:rPr>
          <w:sz w:val="20"/>
        </w:rPr>
        <w:t>Value = 99.0 Label = Hardly ever use this form</w:t>
      </w:r>
    </w:p>
    <w:p w14:paraId="07E0F0F7" w14:textId="77777777" w:rsidR="00861390" w:rsidRDefault="00861390"/>
    <w:p w14:paraId="5B88DB37" w14:textId="77777777" w:rsidR="00861390" w:rsidRDefault="00000000">
      <w:r>
        <w:rPr>
          <w:b/>
        </w:rPr>
        <w:t xml:space="preserve">Pos. = 44 Variable = </w:t>
      </w:r>
      <w:proofErr w:type="spellStart"/>
      <w:r>
        <w:rPr>
          <w:b/>
        </w:rPr>
        <w:t>Impact_SharedEBike_Bike</w:t>
      </w:r>
      <w:proofErr w:type="spellEnd"/>
      <w:r>
        <w:rPr>
          <w:b/>
        </w:rPr>
        <w:t xml:space="preserve"> </w:t>
      </w:r>
      <w:r>
        <w:rPr>
          <w:i/>
        </w:rPr>
        <w:t>Variable label = Impact of shared e-bikes on bike usage (self or family-owned)</w:t>
      </w:r>
    </w:p>
    <w:p w14:paraId="2C4EC29F" w14:textId="266CF41D" w:rsidR="00861390" w:rsidRDefault="00000000">
      <w:r>
        <w:t>This variable is numeric</w:t>
      </w:r>
    </w:p>
    <w:p w14:paraId="648D07FB" w14:textId="77777777" w:rsidR="00861390" w:rsidRDefault="00000000">
      <w:r>
        <w:t xml:space="preserve">Value label information for </w:t>
      </w:r>
      <w:proofErr w:type="spellStart"/>
      <w:r>
        <w:t>Impact_SharedEBike_Bike</w:t>
      </w:r>
      <w:proofErr w:type="spellEnd"/>
    </w:p>
    <w:p w14:paraId="11780732" w14:textId="77777777" w:rsidR="00861390" w:rsidRDefault="00000000">
      <w:pPr>
        <w:ind w:left="400"/>
      </w:pPr>
      <w:r>
        <w:rPr>
          <w:sz w:val="20"/>
        </w:rPr>
        <w:t>Value = -9.0 Label = NA</w:t>
      </w:r>
    </w:p>
    <w:p w14:paraId="44B8C8EE" w14:textId="77777777" w:rsidR="00861390" w:rsidRDefault="00000000">
      <w:pPr>
        <w:ind w:left="400"/>
      </w:pPr>
      <w:r>
        <w:rPr>
          <w:sz w:val="20"/>
        </w:rPr>
        <w:t>Value = 1.0 Label = Much decreased</w:t>
      </w:r>
    </w:p>
    <w:p w14:paraId="00011C0B" w14:textId="77777777" w:rsidR="00861390" w:rsidRDefault="00000000">
      <w:pPr>
        <w:ind w:left="400"/>
      </w:pPr>
      <w:r>
        <w:rPr>
          <w:sz w:val="20"/>
        </w:rPr>
        <w:t>Value = 2.0 Label = Decreased</w:t>
      </w:r>
    </w:p>
    <w:p w14:paraId="459D93B5" w14:textId="77777777" w:rsidR="00861390" w:rsidRDefault="00000000">
      <w:pPr>
        <w:ind w:left="400"/>
      </w:pPr>
      <w:r>
        <w:rPr>
          <w:sz w:val="20"/>
        </w:rPr>
        <w:t>Value = 3.0 Label = About the same</w:t>
      </w:r>
    </w:p>
    <w:p w14:paraId="49386C0F" w14:textId="77777777" w:rsidR="00861390" w:rsidRDefault="00000000">
      <w:pPr>
        <w:ind w:left="400"/>
      </w:pPr>
      <w:r>
        <w:rPr>
          <w:sz w:val="20"/>
        </w:rPr>
        <w:t>Value = 4.0 Label = Increased</w:t>
      </w:r>
    </w:p>
    <w:p w14:paraId="149652F8" w14:textId="77777777" w:rsidR="00861390" w:rsidRDefault="00000000">
      <w:pPr>
        <w:ind w:left="400"/>
      </w:pPr>
      <w:r>
        <w:rPr>
          <w:sz w:val="20"/>
        </w:rPr>
        <w:t>Value = 5.0 Label = Much increased</w:t>
      </w:r>
    </w:p>
    <w:p w14:paraId="65F9AD90" w14:textId="77777777" w:rsidR="00861390" w:rsidRDefault="00000000">
      <w:pPr>
        <w:ind w:left="400"/>
      </w:pPr>
      <w:r>
        <w:rPr>
          <w:sz w:val="20"/>
        </w:rPr>
        <w:t>Value = 99.0 Label = Hardly ever use this form</w:t>
      </w:r>
    </w:p>
    <w:p w14:paraId="3684535E" w14:textId="77777777" w:rsidR="00861390" w:rsidRDefault="00861390"/>
    <w:p w14:paraId="0D7EFFC3" w14:textId="77777777" w:rsidR="00861390" w:rsidRDefault="00000000">
      <w:r>
        <w:rPr>
          <w:b/>
        </w:rPr>
        <w:t xml:space="preserve">Pos. = 45 Variable = </w:t>
      </w:r>
      <w:proofErr w:type="spellStart"/>
      <w:r>
        <w:rPr>
          <w:b/>
        </w:rPr>
        <w:t>Impact_SharedEBike_EBike</w:t>
      </w:r>
      <w:proofErr w:type="spellEnd"/>
      <w:r>
        <w:rPr>
          <w:b/>
        </w:rPr>
        <w:t xml:space="preserve"> </w:t>
      </w:r>
      <w:r>
        <w:rPr>
          <w:i/>
        </w:rPr>
        <w:t>Variable label = Impact of shared e-bikes on e-bike usage (self or family-owned)</w:t>
      </w:r>
    </w:p>
    <w:p w14:paraId="5C26A1AC" w14:textId="3CDDD0C1" w:rsidR="00861390" w:rsidRDefault="00000000">
      <w:r>
        <w:t>This variable is numeric</w:t>
      </w:r>
    </w:p>
    <w:p w14:paraId="51152869" w14:textId="77777777" w:rsidR="00861390" w:rsidRDefault="00000000">
      <w:r>
        <w:t xml:space="preserve">Value label information for </w:t>
      </w:r>
      <w:proofErr w:type="spellStart"/>
      <w:r>
        <w:t>Impact_SharedEBike_EBike</w:t>
      </w:r>
      <w:proofErr w:type="spellEnd"/>
    </w:p>
    <w:p w14:paraId="33BC37AF" w14:textId="77777777" w:rsidR="00861390" w:rsidRDefault="00000000">
      <w:pPr>
        <w:ind w:left="400"/>
      </w:pPr>
      <w:r>
        <w:rPr>
          <w:sz w:val="20"/>
        </w:rPr>
        <w:t>Value = -9.0 Label = NA</w:t>
      </w:r>
    </w:p>
    <w:p w14:paraId="56B111DC" w14:textId="77777777" w:rsidR="00861390" w:rsidRDefault="00000000">
      <w:pPr>
        <w:ind w:left="400"/>
      </w:pPr>
      <w:r>
        <w:rPr>
          <w:sz w:val="20"/>
        </w:rPr>
        <w:t>Value = 1.0 Label = Much decreased</w:t>
      </w:r>
    </w:p>
    <w:p w14:paraId="6207043B" w14:textId="77777777" w:rsidR="00861390" w:rsidRDefault="00000000">
      <w:pPr>
        <w:ind w:left="400"/>
      </w:pPr>
      <w:r>
        <w:rPr>
          <w:sz w:val="20"/>
        </w:rPr>
        <w:t>Value = 2.0 Label = Decreased</w:t>
      </w:r>
    </w:p>
    <w:p w14:paraId="423A2712" w14:textId="77777777" w:rsidR="00861390" w:rsidRDefault="00000000">
      <w:pPr>
        <w:ind w:left="400"/>
      </w:pPr>
      <w:r>
        <w:rPr>
          <w:sz w:val="20"/>
        </w:rPr>
        <w:t>Value = 3.0 Label = About the same</w:t>
      </w:r>
    </w:p>
    <w:p w14:paraId="4BF9BCFF" w14:textId="77777777" w:rsidR="00861390" w:rsidRDefault="00000000">
      <w:pPr>
        <w:ind w:left="400"/>
      </w:pPr>
      <w:r>
        <w:rPr>
          <w:sz w:val="20"/>
        </w:rPr>
        <w:t>Value = 4.0 Label = Increased</w:t>
      </w:r>
    </w:p>
    <w:p w14:paraId="46D46C36" w14:textId="77777777" w:rsidR="00861390" w:rsidRDefault="00000000">
      <w:pPr>
        <w:ind w:left="400"/>
      </w:pPr>
      <w:r>
        <w:rPr>
          <w:sz w:val="20"/>
        </w:rPr>
        <w:t>Value = 5.0 Label = Much increased</w:t>
      </w:r>
    </w:p>
    <w:p w14:paraId="5E482AD5" w14:textId="77777777" w:rsidR="00861390" w:rsidRDefault="00000000">
      <w:pPr>
        <w:ind w:left="400"/>
      </w:pPr>
      <w:r>
        <w:rPr>
          <w:sz w:val="20"/>
        </w:rPr>
        <w:t>Value = 99.0 Label = Hardly ever use this form</w:t>
      </w:r>
    </w:p>
    <w:p w14:paraId="11A017B5" w14:textId="77777777" w:rsidR="00861390" w:rsidRDefault="00861390"/>
    <w:p w14:paraId="45BA2490" w14:textId="77777777" w:rsidR="00861390" w:rsidRDefault="00000000">
      <w:r>
        <w:rPr>
          <w:b/>
        </w:rPr>
        <w:t xml:space="preserve">Pos. = 46 Variable = </w:t>
      </w:r>
      <w:proofErr w:type="spellStart"/>
      <w:r>
        <w:rPr>
          <w:b/>
        </w:rPr>
        <w:t>Impact_SharedEBike_Motorcycle</w:t>
      </w:r>
      <w:proofErr w:type="spellEnd"/>
      <w:r>
        <w:rPr>
          <w:b/>
        </w:rPr>
        <w:t xml:space="preserve"> </w:t>
      </w:r>
      <w:r>
        <w:rPr>
          <w:i/>
        </w:rPr>
        <w:t>Variable label = Impact of shared e-bikes on motorcycle and scooter usage</w:t>
      </w:r>
    </w:p>
    <w:p w14:paraId="11198FCB" w14:textId="249E5C40" w:rsidR="00861390" w:rsidRDefault="00000000">
      <w:r>
        <w:t>This variable is numeric</w:t>
      </w:r>
    </w:p>
    <w:p w14:paraId="1CAE0C4E" w14:textId="77777777" w:rsidR="00861390" w:rsidRDefault="00000000">
      <w:r>
        <w:t xml:space="preserve">Value label information for </w:t>
      </w:r>
      <w:proofErr w:type="spellStart"/>
      <w:r>
        <w:t>Impact_SharedEBike_Motorcycle</w:t>
      </w:r>
      <w:proofErr w:type="spellEnd"/>
    </w:p>
    <w:p w14:paraId="5C1AD098" w14:textId="77777777" w:rsidR="00861390" w:rsidRDefault="00000000">
      <w:pPr>
        <w:ind w:left="400"/>
      </w:pPr>
      <w:r>
        <w:rPr>
          <w:sz w:val="20"/>
        </w:rPr>
        <w:t>Value = -9.0 Label = NA</w:t>
      </w:r>
    </w:p>
    <w:p w14:paraId="0BC14345" w14:textId="77777777" w:rsidR="00861390" w:rsidRDefault="00000000">
      <w:pPr>
        <w:ind w:left="400"/>
      </w:pPr>
      <w:r>
        <w:rPr>
          <w:sz w:val="20"/>
        </w:rPr>
        <w:t>Value = 1.0 Label = Much decreased</w:t>
      </w:r>
    </w:p>
    <w:p w14:paraId="103E5EB3" w14:textId="77777777" w:rsidR="00861390" w:rsidRDefault="00000000">
      <w:pPr>
        <w:ind w:left="400"/>
      </w:pPr>
      <w:r>
        <w:rPr>
          <w:sz w:val="20"/>
        </w:rPr>
        <w:t>Value = 2.0 Label = Decreased</w:t>
      </w:r>
    </w:p>
    <w:p w14:paraId="43C3A815" w14:textId="77777777" w:rsidR="00861390" w:rsidRDefault="00000000">
      <w:pPr>
        <w:ind w:left="400"/>
      </w:pPr>
      <w:r>
        <w:rPr>
          <w:sz w:val="20"/>
        </w:rPr>
        <w:t>Value = 3.0 Label = About the same</w:t>
      </w:r>
    </w:p>
    <w:p w14:paraId="44140A2A" w14:textId="77777777" w:rsidR="00861390" w:rsidRDefault="00000000">
      <w:pPr>
        <w:ind w:left="400"/>
      </w:pPr>
      <w:r>
        <w:rPr>
          <w:sz w:val="20"/>
        </w:rPr>
        <w:t>Value = 4.0 Label = Increased</w:t>
      </w:r>
    </w:p>
    <w:p w14:paraId="4FD6D39C" w14:textId="77777777" w:rsidR="00861390" w:rsidRDefault="00000000">
      <w:pPr>
        <w:ind w:left="400"/>
      </w:pPr>
      <w:r>
        <w:rPr>
          <w:sz w:val="20"/>
        </w:rPr>
        <w:t>Value = 5.0 Label = Much increased</w:t>
      </w:r>
    </w:p>
    <w:p w14:paraId="7F80E627" w14:textId="77777777" w:rsidR="00861390" w:rsidRDefault="00000000">
      <w:pPr>
        <w:ind w:left="400"/>
      </w:pPr>
      <w:r>
        <w:rPr>
          <w:sz w:val="20"/>
        </w:rPr>
        <w:t>Value = 99.0 Label = Hardly ever use this form</w:t>
      </w:r>
    </w:p>
    <w:p w14:paraId="0F0A683F" w14:textId="77777777" w:rsidR="00861390" w:rsidRDefault="00861390"/>
    <w:p w14:paraId="1D4DF8F4" w14:textId="77777777" w:rsidR="00861390" w:rsidRDefault="00000000">
      <w:r>
        <w:rPr>
          <w:b/>
        </w:rPr>
        <w:t xml:space="preserve">Pos. = 47 Variable = </w:t>
      </w:r>
      <w:proofErr w:type="spellStart"/>
      <w:r>
        <w:rPr>
          <w:b/>
        </w:rPr>
        <w:t>Impact_SharedEBike_Taxi</w:t>
      </w:r>
      <w:proofErr w:type="spellEnd"/>
      <w:r>
        <w:rPr>
          <w:b/>
        </w:rPr>
        <w:t xml:space="preserve"> </w:t>
      </w:r>
      <w:r>
        <w:rPr>
          <w:i/>
        </w:rPr>
        <w:t>Variable label = Impact of shared e-bikes on taxi usage</w:t>
      </w:r>
    </w:p>
    <w:p w14:paraId="535467BB" w14:textId="6A45B872" w:rsidR="00861390" w:rsidRDefault="00000000">
      <w:r>
        <w:t>This variable is numeric</w:t>
      </w:r>
    </w:p>
    <w:p w14:paraId="681C4886" w14:textId="77777777" w:rsidR="00861390" w:rsidRDefault="00000000">
      <w:r>
        <w:t xml:space="preserve">Value label information for </w:t>
      </w:r>
      <w:proofErr w:type="spellStart"/>
      <w:r>
        <w:t>Impact_SharedEBike_Taxi</w:t>
      </w:r>
      <w:proofErr w:type="spellEnd"/>
    </w:p>
    <w:p w14:paraId="2017237C" w14:textId="77777777" w:rsidR="00861390" w:rsidRDefault="00000000">
      <w:pPr>
        <w:ind w:left="400"/>
      </w:pPr>
      <w:r>
        <w:rPr>
          <w:sz w:val="20"/>
        </w:rPr>
        <w:t>Value = -9.0 Label = NA</w:t>
      </w:r>
    </w:p>
    <w:p w14:paraId="32B9079E" w14:textId="77777777" w:rsidR="00861390" w:rsidRDefault="00000000">
      <w:pPr>
        <w:ind w:left="400"/>
      </w:pPr>
      <w:r>
        <w:rPr>
          <w:sz w:val="20"/>
        </w:rPr>
        <w:t>Value = 1.0 Label = Much decreased</w:t>
      </w:r>
    </w:p>
    <w:p w14:paraId="7F65FB61" w14:textId="77777777" w:rsidR="00861390" w:rsidRDefault="00000000">
      <w:pPr>
        <w:ind w:left="400"/>
      </w:pPr>
      <w:r>
        <w:rPr>
          <w:sz w:val="20"/>
        </w:rPr>
        <w:t>Value = 2.0 Label = Decreased</w:t>
      </w:r>
    </w:p>
    <w:p w14:paraId="0669C748" w14:textId="77777777" w:rsidR="00861390" w:rsidRDefault="00000000">
      <w:pPr>
        <w:ind w:left="400"/>
      </w:pPr>
      <w:r>
        <w:rPr>
          <w:sz w:val="20"/>
        </w:rPr>
        <w:t>Value = 3.0 Label = About the same</w:t>
      </w:r>
    </w:p>
    <w:p w14:paraId="230EBF31" w14:textId="77777777" w:rsidR="00861390" w:rsidRDefault="00000000">
      <w:pPr>
        <w:ind w:left="400"/>
      </w:pPr>
      <w:r>
        <w:rPr>
          <w:sz w:val="20"/>
        </w:rPr>
        <w:t>Value = 4.0 Label = Increased</w:t>
      </w:r>
    </w:p>
    <w:p w14:paraId="07C990D2" w14:textId="77777777" w:rsidR="00861390" w:rsidRDefault="00000000">
      <w:pPr>
        <w:ind w:left="400"/>
      </w:pPr>
      <w:r>
        <w:rPr>
          <w:sz w:val="20"/>
        </w:rPr>
        <w:t>Value = 5.0 Label = Much increased</w:t>
      </w:r>
    </w:p>
    <w:p w14:paraId="5AC58FD8" w14:textId="77777777" w:rsidR="00861390" w:rsidRDefault="00000000">
      <w:pPr>
        <w:ind w:left="400"/>
      </w:pPr>
      <w:r>
        <w:rPr>
          <w:sz w:val="20"/>
        </w:rPr>
        <w:t>Value = 99.0 Label = Hardly ever use this form</w:t>
      </w:r>
    </w:p>
    <w:p w14:paraId="682C3D37" w14:textId="77777777" w:rsidR="00861390" w:rsidRDefault="00861390"/>
    <w:p w14:paraId="04354877" w14:textId="77777777" w:rsidR="00861390" w:rsidRDefault="00000000">
      <w:r>
        <w:rPr>
          <w:b/>
        </w:rPr>
        <w:t xml:space="preserve">Pos. = 48 Variable = </w:t>
      </w:r>
      <w:proofErr w:type="spellStart"/>
      <w:r>
        <w:rPr>
          <w:b/>
        </w:rPr>
        <w:t>Impact_SharedEBike_Convenience</w:t>
      </w:r>
      <w:proofErr w:type="spellEnd"/>
      <w:r>
        <w:rPr>
          <w:b/>
        </w:rPr>
        <w:t xml:space="preserve"> </w:t>
      </w:r>
      <w:r>
        <w:rPr>
          <w:i/>
        </w:rPr>
        <w:t>Variable label = Impact of shared e-bikes on convenience to access destinations</w:t>
      </w:r>
    </w:p>
    <w:p w14:paraId="0B29BCC6" w14:textId="0FC1EC45" w:rsidR="00861390" w:rsidRDefault="00000000">
      <w:r>
        <w:t>This variable is numeric</w:t>
      </w:r>
    </w:p>
    <w:p w14:paraId="5B3BAC9A" w14:textId="77777777" w:rsidR="00861390" w:rsidRDefault="00000000">
      <w:r>
        <w:lastRenderedPageBreak/>
        <w:t xml:space="preserve">Value label information for </w:t>
      </w:r>
      <w:proofErr w:type="spellStart"/>
      <w:r>
        <w:t>Impact_SharedEBike_Convenience</w:t>
      </w:r>
      <w:proofErr w:type="spellEnd"/>
    </w:p>
    <w:p w14:paraId="1B598463" w14:textId="77777777" w:rsidR="00861390" w:rsidRDefault="00000000">
      <w:pPr>
        <w:ind w:left="400"/>
      </w:pPr>
      <w:r>
        <w:rPr>
          <w:sz w:val="20"/>
        </w:rPr>
        <w:t>Value = -9.0 Label = NA</w:t>
      </w:r>
    </w:p>
    <w:p w14:paraId="543887C8" w14:textId="77777777" w:rsidR="00861390" w:rsidRDefault="00000000">
      <w:pPr>
        <w:ind w:left="400"/>
      </w:pPr>
      <w:r>
        <w:rPr>
          <w:sz w:val="20"/>
        </w:rPr>
        <w:t>Value = 1.0 Label = Much decreased</w:t>
      </w:r>
    </w:p>
    <w:p w14:paraId="17BDD7E1" w14:textId="77777777" w:rsidR="00861390" w:rsidRDefault="00000000">
      <w:pPr>
        <w:ind w:left="400"/>
      </w:pPr>
      <w:r>
        <w:rPr>
          <w:sz w:val="20"/>
        </w:rPr>
        <w:t>Value = 2.0 Label = Decreased</w:t>
      </w:r>
    </w:p>
    <w:p w14:paraId="690F8C81" w14:textId="77777777" w:rsidR="00861390" w:rsidRDefault="00000000">
      <w:pPr>
        <w:ind w:left="400"/>
      </w:pPr>
      <w:r>
        <w:rPr>
          <w:sz w:val="20"/>
        </w:rPr>
        <w:t>Value = 3.0 Label = About the same</w:t>
      </w:r>
    </w:p>
    <w:p w14:paraId="148E32CB" w14:textId="77777777" w:rsidR="00861390" w:rsidRDefault="00000000">
      <w:pPr>
        <w:ind w:left="400"/>
      </w:pPr>
      <w:r>
        <w:rPr>
          <w:sz w:val="20"/>
        </w:rPr>
        <w:t>Value = 4.0 Label = Increased</w:t>
      </w:r>
    </w:p>
    <w:p w14:paraId="2E3F47E0" w14:textId="77777777" w:rsidR="00861390" w:rsidRDefault="00000000">
      <w:pPr>
        <w:ind w:left="400"/>
      </w:pPr>
      <w:r>
        <w:rPr>
          <w:sz w:val="20"/>
        </w:rPr>
        <w:t>Value = 5.0 Label = Much increased</w:t>
      </w:r>
    </w:p>
    <w:p w14:paraId="4CB523B5" w14:textId="77777777" w:rsidR="00861390" w:rsidRDefault="00000000">
      <w:pPr>
        <w:ind w:left="400"/>
      </w:pPr>
      <w:r>
        <w:rPr>
          <w:sz w:val="20"/>
        </w:rPr>
        <w:t>Value = 99.0 Label = Hardly ever use this form</w:t>
      </w:r>
    </w:p>
    <w:p w14:paraId="5C27AD98" w14:textId="77777777" w:rsidR="00861390" w:rsidRDefault="00861390"/>
    <w:p w14:paraId="793B8E0F" w14:textId="77777777" w:rsidR="00861390" w:rsidRDefault="00000000">
      <w:r>
        <w:rPr>
          <w:b/>
        </w:rPr>
        <w:t xml:space="preserve">Pos. = 49 Variable = </w:t>
      </w:r>
      <w:proofErr w:type="spellStart"/>
      <w:r>
        <w:rPr>
          <w:b/>
        </w:rPr>
        <w:t>Impact_SharedEBike_ShoppingTrips</w:t>
      </w:r>
      <w:proofErr w:type="spellEnd"/>
      <w:r>
        <w:rPr>
          <w:b/>
        </w:rPr>
        <w:t xml:space="preserve"> </w:t>
      </w:r>
      <w:r>
        <w:rPr>
          <w:i/>
        </w:rPr>
        <w:t>Variable label = Impact of shared e-bikes on the number of shopping trips</w:t>
      </w:r>
    </w:p>
    <w:p w14:paraId="7CC5E096" w14:textId="1D91DA67" w:rsidR="00861390" w:rsidRDefault="00000000">
      <w:r>
        <w:t>This variable is numeric</w:t>
      </w:r>
    </w:p>
    <w:p w14:paraId="4E45E688" w14:textId="77777777" w:rsidR="00861390" w:rsidRDefault="00000000">
      <w:r>
        <w:t xml:space="preserve">Value label information for </w:t>
      </w:r>
      <w:proofErr w:type="spellStart"/>
      <w:r>
        <w:t>Impact_SharedEBike_ShoppingTrips</w:t>
      </w:r>
      <w:proofErr w:type="spellEnd"/>
    </w:p>
    <w:p w14:paraId="6AA9DBFA" w14:textId="77777777" w:rsidR="00861390" w:rsidRDefault="00000000">
      <w:pPr>
        <w:ind w:left="400"/>
      </w:pPr>
      <w:r>
        <w:rPr>
          <w:sz w:val="20"/>
        </w:rPr>
        <w:t>Value = -9.0 Label = NA</w:t>
      </w:r>
    </w:p>
    <w:p w14:paraId="1168E73B" w14:textId="77777777" w:rsidR="00861390" w:rsidRDefault="00000000">
      <w:pPr>
        <w:ind w:left="400"/>
      </w:pPr>
      <w:r>
        <w:rPr>
          <w:sz w:val="20"/>
        </w:rPr>
        <w:t>Value = 1.0 Label = Much decreased</w:t>
      </w:r>
    </w:p>
    <w:p w14:paraId="007B7B02" w14:textId="77777777" w:rsidR="00861390" w:rsidRDefault="00000000">
      <w:pPr>
        <w:ind w:left="400"/>
      </w:pPr>
      <w:r>
        <w:rPr>
          <w:sz w:val="20"/>
        </w:rPr>
        <w:t>Value = 2.0 Label = Decreased</w:t>
      </w:r>
    </w:p>
    <w:p w14:paraId="1C2AB486" w14:textId="77777777" w:rsidR="00861390" w:rsidRDefault="00000000">
      <w:pPr>
        <w:ind w:left="400"/>
      </w:pPr>
      <w:r>
        <w:rPr>
          <w:sz w:val="20"/>
        </w:rPr>
        <w:t>Value = 3.0 Label = About the same</w:t>
      </w:r>
    </w:p>
    <w:p w14:paraId="2D5C4662" w14:textId="77777777" w:rsidR="00861390" w:rsidRDefault="00000000">
      <w:pPr>
        <w:ind w:left="400"/>
      </w:pPr>
      <w:r>
        <w:rPr>
          <w:sz w:val="20"/>
        </w:rPr>
        <w:t>Value = 4.0 Label = Increased</w:t>
      </w:r>
    </w:p>
    <w:p w14:paraId="4804EA71" w14:textId="77777777" w:rsidR="00861390" w:rsidRDefault="00000000">
      <w:pPr>
        <w:ind w:left="400"/>
      </w:pPr>
      <w:r>
        <w:rPr>
          <w:sz w:val="20"/>
        </w:rPr>
        <w:t>Value = 5.0 Label = Much increased</w:t>
      </w:r>
    </w:p>
    <w:p w14:paraId="7FA2C228" w14:textId="77777777" w:rsidR="00861390" w:rsidRDefault="00000000">
      <w:pPr>
        <w:ind w:left="400"/>
      </w:pPr>
      <w:r>
        <w:rPr>
          <w:sz w:val="20"/>
        </w:rPr>
        <w:t>Value = 99.0 Label = Hardly ever use this form</w:t>
      </w:r>
    </w:p>
    <w:p w14:paraId="21FF7D9B" w14:textId="77777777" w:rsidR="00861390" w:rsidRDefault="00861390"/>
    <w:p w14:paraId="61826D90" w14:textId="77777777" w:rsidR="00861390" w:rsidRDefault="00000000">
      <w:r>
        <w:rPr>
          <w:b/>
        </w:rPr>
        <w:t xml:space="preserve">Pos. = 50 Variable = </w:t>
      </w:r>
      <w:proofErr w:type="spellStart"/>
      <w:r>
        <w:rPr>
          <w:b/>
        </w:rPr>
        <w:t>Impact_SharedEBike_RecreationTrips</w:t>
      </w:r>
      <w:proofErr w:type="spellEnd"/>
      <w:r>
        <w:rPr>
          <w:b/>
        </w:rPr>
        <w:t xml:space="preserve"> </w:t>
      </w:r>
      <w:r>
        <w:rPr>
          <w:i/>
        </w:rPr>
        <w:t>Variable label = Impact of shared e-bikes on the number of recreational trips</w:t>
      </w:r>
    </w:p>
    <w:p w14:paraId="63B20760" w14:textId="7F7451E5" w:rsidR="00861390" w:rsidRDefault="00000000">
      <w:r>
        <w:t>This variable is numeric</w:t>
      </w:r>
    </w:p>
    <w:p w14:paraId="3FD1D474" w14:textId="77777777" w:rsidR="00861390" w:rsidRDefault="00000000">
      <w:r>
        <w:t xml:space="preserve">Value label information for </w:t>
      </w:r>
      <w:proofErr w:type="spellStart"/>
      <w:r>
        <w:t>Impact_SharedEBike_RecreationTrips</w:t>
      </w:r>
      <w:proofErr w:type="spellEnd"/>
    </w:p>
    <w:p w14:paraId="6FD0332A" w14:textId="77777777" w:rsidR="00861390" w:rsidRDefault="00000000">
      <w:pPr>
        <w:ind w:left="400"/>
      </w:pPr>
      <w:r>
        <w:rPr>
          <w:sz w:val="20"/>
        </w:rPr>
        <w:t>Value = -9.0 Label = NA</w:t>
      </w:r>
    </w:p>
    <w:p w14:paraId="2147C7F9" w14:textId="77777777" w:rsidR="00861390" w:rsidRDefault="00000000">
      <w:pPr>
        <w:ind w:left="400"/>
      </w:pPr>
      <w:r>
        <w:rPr>
          <w:sz w:val="20"/>
        </w:rPr>
        <w:t>Value = 1.0 Label = Much decreased</w:t>
      </w:r>
    </w:p>
    <w:p w14:paraId="59CF5CB8" w14:textId="77777777" w:rsidR="00861390" w:rsidRDefault="00000000">
      <w:pPr>
        <w:ind w:left="400"/>
      </w:pPr>
      <w:r>
        <w:rPr>
          <w:sz w:val="20"/>
        </w:rPr>
        <w:t>Value = 2.0 Label = Decreased</w:t>
      </w:r>
    </w:p>
    <w:p w14:paraId="0324E0B4" w14:textId="77777777" w:rsidR="00861390" w:rsidRDefault="00000000">
      <w:pPr>
        <w:ind w:left="400"/>
      </w:pPr>
      <w:r>
        <w:rPr>
          <w:sz w:val="20"/>
        </w:rPr>
        <w:lastRenderedPageBreak/>
        <w:t>Value = 3.0 Label = About the same</w:t>
      </w:r>
    </w:p>
    <w:p w14:paraId="38CD1569" w14:textId="77777777" w:rsidR="00861390" w:rsidRDefault="00000000">
      <w:pPr>
        <w:ind w:left="400"/>
      </w:pPr>
      <w:r>
        <w:rPr>
          <w:sz w:val="20"/>
        </w:rPr>
        <w:t>Value = 4.0 Label = Increased</w:t>
      </w:r>
    </w:p>
    <w:p w14:paraId="2EBB2395" w14:textId="77777777" w:rsidR="00861390" w:rsidRDefault="00000000">
      <w:pPr>
        <w:ind w:left="400"/>
      </w:pPr>
      <w:r>
        <w:rPr>
          <w:sz w:val="20"/>
        </w:rPr>
        <w:t>Value = 5.0 Label = Much increased</w:t>
      </w:r>
    </w:p>
    <w:p w14:paraId="5C50CBB7" w14:textId="77777777" w:rsidR="00861390" w:rsidRDefault="00000000">
      <w:pPr>
        <w:ind w:left="400"/>
      </w:pPr>
      <w:r>
        <w:rPr>
          <w:sz w:val="20"/>
        </w:rPr>
        <w:t>Value = 99.0 Label = Hardly ever use this form</w:t>
      </w:r>
    </w:p>
    <w:p w14:paraId="22A41B5A" w14:textId="77777777" w:rsidR="00861390" w:rsidRDefault="00861390"/>
    <w:p w14:paraId="0CBA0671" w14:textId="77777777" w:rsidR="00861390" w:rsidRDefault="00000000">
      <w:r>
        <w:rPr>
          <w:b/>
        </w:rPr>
        <w:t xml:space="preserve">Pos. = 51 Variable = </w:t>
      </w:r>
      <w:proofErr w:type="spellStart"/>
      <w:r>
        <w:rPr>
          <w:b/>
        </w:rPr>
        <w:t>Impact_SharedEBike_FamilyTrips</w:t>
      </w:r>
      <w:proofErr w:type="spellEnd"/>
      <w:r>
        <w:rPr>
          <w:b/>
        </w:rPr>
        <w:t xml:space="preserve"> </w:t>
      </w:r>
      <w:r>
        <w:rPr>
          <w:i/>
        </w:rPr>
        <w:t>Variable label = Impact of shared e-bikes on trips to visit friends and family</w:t>
      </w:r>
    </w:p>
    <w:p w14:paraId="5795E01C" w14:textId="2C76AC0A" w:rsidR="00861390" w:rsidRDefault="00000000">
      <w:r>
        <w:t>This variable is numeric</w:t>
      </w:r>
    </w:p>
    <w:p w14:paraId="2BC381D1" w14:textId="77777777" w:rsidR="00861390" w:rsidRDefault="00000000">
      <w:r>
        <w:t xml:space="preserve">Value label information for </w:t>
      </w:r>
      <w:proofErr w:type="spellStart"/>
      <w:r>
        <w:t>Impact_SharedEBike_FamilyTrips</w:t>
      </w:r>
      <w:proofErr w:type="spellEnd"/>
    </w:p>
    <w:p w14:paraId="0657FB22" w14:textId="77777777" w:rsidR="00861390" w:rsidRDefault="00000000">
      <w:pPr>
        <w:ind w:left="400"/>
      </w:pPr>
      <w:r>
        <w:rPr>
          <w:sz w:val="20"/>
        </w:rPr>
        <w:t>Value = -9.0 Label = NA</w:t>
      </w:r>
    </w:p>
    <w:p w14:paraId="7849F069" w14:textId="77777777" w:rsidR="00861390" w:rsidRDefault="00000000">
      <w:pPr>
        <w:ind w:left="400"/>
      </w:pPr>
      <w:r>
        <w:rPr>
          <w:sz w:val="20"/>
        </w:rPr>
        <w:t>Value = 1.0 Label = Much decreased</w:t>
      </w:r>
    </w:p>
    <w:p w14:paraId="4798DAAA" w14:textId="77777777" w:rsidR="00861390" w:rsidRDefault="00000000">
      <w:pPr>
        <w:ind w:left="400"/>
      </w:pPr>
      <w:r>
        <w:rPr>
          <w:sz w:val="20"/>
        </w:rPr>
        <w:t>Value = 2.0 Label = Decreased</w:t>
      </w:r>
    </w:p>
    <w:p w14:paraId="4E098299" w14:textId="77777777" w:rsidR="00861390" w:rsidRDefault="00000000">
      <w:pPr>
        <w:ind w:left="400"/>
      </w:pPr>
      <w:r>
        <w:rPr>
          <w:sz w:val="20"/>
        </w:rPr>
        <w:t>Value = 3.0 Label = About the same</w:t>
      </w:r>
    </w:p>
    <w:p w14:paraId="5DE4156D" w14:textId="77777777" w:rsidR="00861390" w:rsidRDefault="00000000">
      <w:pPr>
        <w:ind w:left="400"/>
      </w:pPr>
      <w:r>
        <w:rPr>
          <w:sz w:val="20"/>
        </w:rPr>
        <w:t>Value = 4.0 Label = Increased</w:t>
      </w:r>
    </w:p>
    <w:p w14:paraId="1216DB61" w14:textId="77777777" w:rsidR="00861390" w:rsidRDefault="00000000">
      <w:pPr>
        <w:ind w:left="400"/>
      </w:pPr>
      <w:r>
        <w:rPr>
          <w:sz w:val="20"/>
        </w:rPr>
        <w:t>Value = 5.0 Label = Much increased</w:t>
      </w:r>
    </w:p>
    <w:p w14:paraId="11EAD77B" w14:textId="77777777" w:rsidR="00861390" w:rsidRDefault="00000000">
      <w:pPr>
        <w:ind w:left="400"/>
      </w:pPr>
      <w:r>
        <w:rPr>
          <w:sz w:val="20"/>
        </w:rPr>
        <w:t>Value = 99.0 Label = Hardly ever use this form</w:t>
      </w:r>
    </w:p>
    <w:p w14:paraId="795948D8" w14:textId="77777777" w:rsidR="00861390" w:rsidRDefault="00861390"/>
    <w:p w14:paraId="714C8B64" w14:textId="77777777" w:rsidR="00861390" w:rsidRDefault="00000000">
      <w:r>
        <w:rPr>
          <w:b/>
        </w:rPr>
        <w:t xml:space="preserve">Pos. = 52 Variable = </w:t>
      </w:r>
      <w:proofErr w:type="spellStart"/>
      <w:r>
        <w:rPr>
          <w:b/>
        </w:rPr>
        <w:t>Impact_SharedEBike_TravelExpense</w:t>
      </w:r>
      <w:proofErr w:type="spellEnd"/>
      <w:r>
        <w:rPr>
          <w:b/>
        </w:rPr>
        <w:t xml:space="preserve"> </w:t>
      </w:r>
      <w:r>
        <w:rPr>
          <w:i/>
        </w:rPr>
        <w:t>Variable label = Impact of shared e-bikes on monthly travel expense</w:t>
      </w:r>
    </w:p>
    <w:p w14:paraId="208C5E29" w14:textId="5FB2BA32" w:rsidR="00861390" w:rsidRDefault="00000000">
      <w:r>
        <w:t>This variable is numeric</w:t>
      </w:r>
    </w:p>
    <w:p w14:paraId="440514D9" w14:textId="77777777" w:rsidR="00861390" w:rsidRDefault="00000000">
      <w:r>
        <w:t xml:space="preserve">Value label information for </w:t>
      </w:r>
      <w:proofErr w:type="spellStart"/>
      <w:r>
        <w:t>Impact_SharedEBike_TravelExpense</w:t>
      </w:r>
      <w:proofErr w:type="spellEnd"/>
    </w:p>
    <w:p w14:paraId="11FDAD64" w14:textId="77777777" w:rsidR="00861390" w:rsidRDefault="00000000">
      <w:pPr>
        <w:ind w:left="400"/>
      </w:pPr>
      <w:r>
        <w:rPr>
          <w:sz w:val="20"/>
        </w:rPr>
        <w:t>Value = -9.0 Label = NA</w:t>
      </w:r>
    </w:p>
    <w:p w14:paraId="4BF17FAA" w14:textId="77777777" w:rsidR="00861390" w:rsidRDefault="00000000">
      <w:pPr>
        <w:ind w:left="400"/>
      </w:pPr>
      <w:r>
        <w:rPr>
          <w:sz w:val="20"/>
        </w:rPr>
        <w:t>Value = 1.0 Label = Much decreased</w:t>
      </w:r>
    </w:p>
    <w:p w14:paraId="0ABB684A" w14:textId="77777777" w:rsidR="00861390" w:rsidRDefault="00000000">
      <w:pPr>
        <w:ind w:left="400"/>
      </w:pPr>
      <w:r>
        <w:rPr>
          <w:sz w:val="20"/>
        </w:rPr>
        <w:t>Value = 2.0 Label = Decreased</w:t>
      </w:r>
    </w:p>
    <w:p w14:paraId="529C95F4" w14:textId="77777777" w:rsidR="00861390" w:rsidRDefault="00000000">
      <w:pPr>
        <w:ind w:left="400"/>
      </w:pPr>
      <w:r>
        <w:rPr>
          <w:sz w:val="20"/>
        </w:rPr>
        <w:t>Value = 3.0 Label = About the same</w:t>
      </w:r>
    </w:p>
    <w:p w14:paraId="5C319EE2" w14:textId="77777777" w:rsidR="00861390" w:rsidRDefault="00000000">
      <w:pPr>
        <w:ind w:left="400"/>
      </w:pPr>
      <w:r>
        <w:rPr>
          <w:sz w:val="20"/>
        </w:rPr>
        <w:t>Value = 4.0 Label = Increased</w:t>
      </w:r>
    </w:p>
    <w:p w14:paraId="76A93DDB" w14:textId="77777777" w:rsidR="00861390" w:rsidRDefault="00000000">
      <w:pPr>
        <w:ind w:left="400"/>
      </w:pPr>
      <w:r>
        <w:rPr>
          <w:sz w:val="20"/>
        </w:rPr>
        <w:t>Value = 5.0 Label = Much increased</w:t>
      </w:r>
    </w:p>
    <w:p w14:paraId="55B70121" w14:textId="77777777" w:rsidR="00861390" w:rsidRDefault="00000000">
      <w:pPr>
        <w:ind w:left="400"/>
      </w:pPr>
      <w:r>
        <w:rPr>
          <w:sz w:val="20"/>
        </w:rPr>
        <w:t>Value = 99.0 Label = Hardly ever use this form</w:t>
      </w:r>
    </w:p>
    <w:p w14:paraId="68B33184" w14:textId="77777777" w:rsidR="00861390" w:rsidRDefault="00861390"/>
    <w:p w14:paraId="3D7F8FB0" w14:textId="77777777" w:rsidR="00861390" w:rsidRDefault="00000000">
      <w:r>
        <w:rPr>
          <w:b/>
        </w:rPr>
        <w:t xml:space="preserve">Pos. = 53 Variable = </w:t>
      </w:r>
      <w:proofErr w:type="spellStart"/>
      <w:r>
        <w:rPr>
          <w:b/>
        </w:rPr>
        <w:t>Impact_SharedEBike_Satisfaction</w:t>
      </w:r>
      <w:proofErr w:type="spellEnd"/>
      <w:r>
        <w:rPr>
          <w:b/>
        </w:rPr>
        <w:t xml:space="preserve"> </w:t>
      </w:r>
      <w:r>
        <w:rPr>
          <w:i/>
        </w:rPr>
        <w:t>Variable label = Impact of shared e-bikes on travel satisfaction</w:t>
      </w:r>
    </w:p>
    <w:p w14:paraId="61B81AA4" w14:textId="669E03B4" w:rsidR="00861390" w:rsidRDefault="00000000">
      <w:r>
        <w:t>This variable is numeric</w:t>
      </w:r>
    </w:p>
    <w:p w14:paraId="6EE2FF42" w14:textId="77777777" w:rsidR="00861390" w:rsidRDefault="00000000">
      <w:r>
        <w:t xml:space="preserve">Value label information for </w:t>
      </w:r>
      <w:proofErr w:type="spellStart"/>
      <w:r>
        <w:t>Impact_SharedEBike_Satisfaction</w:t>
      </w:r>
      <w:proofErr w:type="spellEnd"/>
    </w:p>
    <w:p w14:paraId="15678695" w14:textId="77777777" w:rsidR="00861390" w:rsidRDefault="00000000">
      <w:pPr>
        <w:ind w:left="400"/>
      </w:pPr>
      <w:r>
        <w:rPr>
          <w:sz w:val="20"/>
        </w:rPr>
        <w:t>Value = -9.0 Label = NA</w:t>
      </w:r>
    </w:p>
    <w:p w14:paraId="3FA2C27E" w14:textId="77777777" w:rsidR="00861390" w:rsidRDefault="00000000">
      <w:pPr>
        <w:ind w:left="400"/>
      </w:pPr>
      <w:r>
        <w:rPr>
          <w:sz w:val="20"/>
        </w:rPr>
        <w:t>Value = 1.0 Label = Much decreased</w:t>
      </w:r>
    </w:p>
    <w:p w14:paraId="620C36BC" w14:textId="77777777" w:rsidR="00861390" w:rsidRDefault="00000000">
      <w:pPr>
        <w:ind w:left="400"/>
      </w:pPr>
      <w:r>
        <w:rPr>
          <w:sz w:val="20"/>
        </w:rPr>
        <w:t>Value = 2.0 Label = Decreased</w:t>
      </w:r>
    </w:p>
    <w:p w14:paraId="099CB7C5" w14:textId="77777777" w:rsidR="00861390" w:rsidRDefault="00000000">
      <w:pPr>
        <w:ind w:left="400"/>
      </w:pPr>
      <w:r>
        <w:rPr>
          <w:sz w:val="20"/>
        </w:rPr>
        <w:t>Value = 3.0 Label = About the same</w:t>
      </w:r>
    </w:p>
    <w:p w14:paraId="5C42C280" w14:textId="77777777" w:rsidR="00861390" w:rsidRDefault="00000000">
      <w:pPr>
        <w:ind w:left="400"/>
      </w:pPr>
      <w:r>
        <w:rPr>
          <w:sz w:val="20"/>
        </w:rPr>
        <w:t>Value = 4.0 Label = Increased</w:t>
      </w:r>
    </w:p>
    <w:p w14:paraId="082CA2B6" w14:textId="77777777" w:rsidR="00861390" w:rsidRDefault="00000000">
      <w:pPr>
        <w:ind w:left="400"/>
      </w:pPr>
      <w:r>
        <w:rPr>
          <w:sz w:val="20"/>
        </w:rPr>
        <w:t>Value = 5.0 Label = Much increased</w:t>
      </w:r>
    </w:p>
    <w:p w14:paraId="336ADD69" w14:textId="77777777" w:rsidR="00861390" w:rsidRDefault="00000000">
      <w:pPr>
        <w:ind w:left="400"/>
      </w:pPr>
      <w:r>
        <w:rPr>
          <w:sz w:val="20"/>
        </w:rPr>
        <w:t>Value = 99.0 Label = Hardly ever use this form</w:t>
      </w:r>
    </w:p>
    <w:p w14:paraId="25BCCEF3" w14:textId="77777777" w:rsidR="00861390" w:rsidRDefault="00861390"/>
    <w:p w14:paraId="575C16E5" w14:textId="77777777" w:rsidR="00861390" w:rsidRDefault="00000000">
      <w:r>
        <w:rPr>
          <w:b/>
        </w:rPr>
        <w:t xml:space="preserve">Pos. = 54 Variable = </w:t>
      </w:r>
      <w:proofErr w:type="spellStart"/>
      <w:r>
        <w:rPr>
          <w:b/>
        </w:rPr>
        <w:t>Impact_SharedScooter_Car</w:t>
      </w:r>
      <w:proofErr w:type="spellEnd"/>
      <w:r>
        <w:rPr>
          <w:b/>
        </w:rPr>
        <w:t xml:space="preserve"> </w:t>
      </w:r>
      <w:r>
        <w:rPr>
          <w:i/>
        </w:rPr>
        <w:t>Variable label = Impact of shared e-scooters on car usage</w:t>
      </w:r>
    </w:p>
    <w:p w14:paraId="02E72823" w14:textId="5700EDAD" w:rsidR="00861390" w:rsidRDefault="00000000">
      <w:r>
        <w:t>This variable is numeric</w:t>
      </w:r>
    </w:p>
    <w:p w14:paraId="78FB6B20" w14:textId="77777777" w:rsidR="00861390" w:rsidRDefault="00000000">
      <w:r>
        <w:t xml:space="preserve">Value label information for </w:t>
      </w:r>
      <w:proofErr w:type="spellStart"/>
      <w:r>
        <w:t>Impact_SharedScooter_Car</w:t>
      </w:r>
      <w:proofErr w:type="spellEnd"/>
    </w:p>
    <w:p w14:paraId="6049B578" w14:textId="77777777" w:rsidR="00861390" w:rsidRDefault="00000000">
      <w:pPr>
        <w:ind w:left="400"/>
      </w:pPr>
      <w:r>
        <w:rPr>
          <w:sz w:val="20"/>
        </w:rPr>
        <w:t>Value = -9.0 Label = NA</w:t>
      </w:r>
    </w:p>
    <w:p w14:paraId="06C39D54" w14:textId="77777777" w:rsidR="00861390" w:rsidRDefault="00000000">
      <w:pPr>
        <w:ind w:left="400"/>
      </w:pPr>
      <w:r>
        <w:rPr>
          <w:sz w:val="20"/>
        </w:rPr>
        <w:t>Value = 1.0 Label = Much decreased</w:t>
      </w:r>
    </w:p>
    <w:p w14:paraId="1977661A" w14:textId="77777777" w:rsidR="00861390" w:rsidRDefault="00000000">
      <w:pPr>
        <w:ind w:left="400"/>
      </w:pPr>
      <w:r>
        <w:rPr>
          <w:sz w:val="20"/>
        </w:rPr>
        <w:t>Value = 2.0 Label = Decreased</w:t>
      </w:r>
    </w:p>
    <w:p w14:paraId="1494AAF8" w14:textId="77777777" w:rsidR="00861390" w:rsidRDefault="00000000">
      <w:pPr>
        <w:ind w:left="400"/>
      </w:pPr>
      <w:r>
        <w:rPr>
          <w:sz w:val="20"/>
        </w:rPr>
        <w:t>Value = 3.0 Label = About the same</w:t>
      </w:r>
    </w:p>
    <w:p w14:paraId="266FB66D" w14:textId="77777777" w:rsidR="00861390" w:rsidRDefault="00000000">
      <w:pPr>
        <w:ind w:left="400"/>
      </w:pPr>
      <w:r>
        <w:rPr>
          <w:sz w:val="20"/>
        </w:rPr>
        <w:t>Value = 4.0 Label = Increased</w:t>
      </w:r>
    </w:p>
    <w:p w14:paraId="26B62E45" w14:textId="77777777" w:rsidR="00861390" w:rsidRDefault="00000000">
      <w:pPr>
        <w:ind w:left="400"/>
      </w:pPr>
      <w:r>
        <w:rPr>
          <w:sz w:val="20"/>
        </w:rPr>
        <w:t>Value = 5.0 Label = Much increased</w:t>
      </w:r>
    </w:p>
    <w:p w14:paraId="3619C929" w14:textId="77777777" w:rsidR="00861390" w:rsidRDefault="00000000">
      <w:pPr>
        <w:ind w:left="400"/>
      </w:pPr>
      <w:r>
        <w:rPr>
          <w:sz w:val="20"/>
        </w:rPr>
        <w:t>Value = 99.0 Label = Hardly ever use this form</w:t>
      </w:r>
    </w:p>
    <w:p w14:paraId="1646F74C" w14:textId="77777777" w:rsidR="00861390" w:rsidRDefault="00861390"/>
    <w:p w14:paraId="3B89EA70" w14:textId="77777777" w:rsidR="00861390" w:rsidRDefault="00000000">
      <w:r>
        <w:rPr>
          <w:b/>
        </w:rPr>
        <w:t xml:space="preserve">Pos. = 55 Variable = </w:t>
      </w:r>
      <w:proofErr w:type="spellStart"/>
      <w:r>
        <w:rPr>
          <w:b/>
        </w:rPr>
        <w:t>Impact_SharedScooter_Train</w:t>
      </w:r>
      <w:proofErr w:type="spellEnd"/>
      <w:r>
        <w:rPr>
          <w:b/>
        </w:rPr>
        <w:t xml:space="preserve"> </w:t>
      </w:r>
      <w:r>
        <w:rPr>
          <w:i/>
        </w:rPr>
        <w:t>Variable label = Impact of shared e-scooters on train usage</w:t>
      </w:r>
    </w:p>
    <w:p w14:paraId="34F39DA2" w14:textId="59AAE528" w:rsidR="00861390" w:rsidRDefault="00000000">
      <w:r>
        <w:t>This variable is numeric</w:t>
      </w:r>
    </w:p>
    <w:p w14:paraId="00F32C9E" w14:textId="77777777" w:rsidR="00861390" w:rsidRDefault="00000000">
      <w:r>
        <w:lastRenderedPageBreak/>
        <w:t xml:space="preserve">Value label information for </w:t>
      </w:r>
      <w:proofErr w:type="spellStart"/>
      <w:r>
        <w:t>Impact_SharedScooter_Train</w:t>
      </w:r>
      <w:proofErr w:type="spellEnd"/>
    </w:p>
    <w:p w14:paraId="0C0357EF" w14:textId="77777777" w:rsidR="00861390" w:rsidRDefault="00000000">
      <w:pPr>
        <w:ind w:left="400"/>
      </w:pPr>
      <w:r>
        <w:rPr>
          <w:sz w:val="20"/>
        </w:rPr>
        <w:t>Value = -9.0 Label = NA</w:t>
      </w:r>
    </w:p>
    <w:p w14:paraId="77511795" w14:textId="77777777" w:rsidR="00861390" w:rsidRDefault="00000000">
      <w:pPr>
        <w:ind w:left="400"/>
      </w:pPr>
      <w:r>
        <w:rPr>
          <w:sz w:val="20"/>
        </w:rPr>
        <w:t>Value = 1.0 Label = Much decreased</w:t>
      </w:r>
    </w:p>
    <w:p w14:paraId="7D029777" w14:textId="77777777" w:rsidR="00861390" w:rsidRDefault="00000000">
      <w:pPr>
        <w:ind w:left="400"/>
      </w:pPr>
      <w:r>
        <w:rPr>
          <w:sz w:val="20"/>
        </w:rPr>
        <w:t>Value = 2.0 Label = Decreased</w:t>
      </w:r>
    </w:p>
    <w:p w14:paraId="67799ADA" w14:textId="77777777" w:rsidR="00861390" w:rsidRDefault="00000000">
      <w:pPr>
        <w:ind w:left="400"/>
      </w:pPr>
      <w:r>
        <w:rPr>
          <w:sz w:val="20"/>
        </w:rPr>
        <w:t>Value = 3.0 Label = About the same</w:t>
      </w:r>
    </w:p>
    <w:p w14:paraId="3F368951" w14:textId="77777777" w:rsidR="00861390" w:rsidRDefault="00000000">
      <w:pPr>
        <w:ind w:left="400"/>
      </w:pPr>
      <w:r>
        <w:rPr>
          <w:sz w:val="20"/>
        </w:rPr>
        <w:t>Value = 4.0 Label = Increased</w:t>
      </w:r>
    </w:p>
    <w:p w14:paraId="2A3EC663" w14:textId="77777777" w:rsidR="00861390" w:rsidRDefault="00000000">
      <w:pPr>
        <w:ind w:left="400"/>
      </w:pPr>
      <w:r>
        <w:rPr>
          <w:sz w:val="20"/>
        </w:rPr>
        <w:t>Value = 5.0 Label = Much increased</w:t>
      </w:r>
    </w:p>
    <w:p w14:paraId="454D9543" w14:textId="77777777" w:rsidR="00861390" w:rsidRDefault="00000000">
      <w:pPr>
        <w:ind w:left="400"/>
      </w:pPr>
      <w:r>
        <w:rPr>
          <w:sz w:val="20"/>
        </w:rPr>
        <w:t>Value = 99.0 Label = Hardly ever use this form</w:t>
      </w:r>
    </w:p>
    <w:p w14:paraId="4C640840" w14:textId="77777777" w:rsidR="00861390" w:rsidRDefault="00861390"/>
    <w:p w14:paraId="349D6215" w14:textId="77777777" w:rsidR="00861390" w:rsidRDefault="00000000">
      <w:r>
        <w:rPr>
          <w:b/>
        </w:rPr>
        <w:t xml:space="preserve">Pos. = 56 Variable = </w:t>
      </w:r>
      <w:proofErr w:type="spellStart"/>
      <w:r>
        <w:rPr>
          <w:b/>
        </w:rPr>
        <w:t>Impact_SharedScooter_LocalPT</w:t>
      </w:r>
      <w:proofErr w:type="spellEnd"/>
      <w:r>
        <w:rPr>
          <w:b/>
        </w:rPr>
        <w:t xml:space="preserve"> </w:t>
      </w:r>
      <w:r>
        <w:rPr>
          <w:i/>
        </w:rPr>
        <w:t>Variable label = Impact of shared e-scooters on local public transport usage</w:t>
      </w:r>
    </w:p>
    <w:p w14:paraId="14C88983" w14:textId="0C260B2C" w:rsidR="00861390" w:rsidRDefault="00000000">
      <w:r>
        <w:t>This variable is numeric</w:t>
      </w:r>
    </w:p>
    <w:p w14:paraId="6C501DCF" w14:textId="77777777" w:rsidR="00861390" w:rsidRDefault="00000000">
      <w:r>
        <w:t xml:space="preserve">Value label information for </w:t>
      </w:r>
      <w:proofErr w:type="spellStart"/>
      <w:r>
        <w:t>Impact_SharedScooter_LocalPT</w:t>
      </w:r>
      <w:proofErr w:type="spellEnd"/>
    </w:p>
    <w:p w14:paraId="58948961" w14:textId="77777777" w:rsidR="00861390" w:rsidRDefault="00000000">
      <w:pPr>
        <w:ind w:left="400"/>
      </w:pPr>
      <w:r>
        <w:rPr>
          <w:sz w:val="20"/>
        </w:rPr>
        <w:t>Value = -9.0 Label = NA</w:t>
      </w:r>
    </w:p>
    <w:p w14:paraId="55673FC1" w14:textId="77777777" w:rsidR="00861390" w:rsidRDefault="00000000">
      <w:pPr>
        <w:ind w:left="400"/>
      </w:pPr>
      <w:r>
        <w:rPr>
          <w:sz w:val="20"/>
        </w:rPr>
        <w:t>Value = 1.0 Label = Much decreased</w:t>
      </w:r>
    </w:p>
    <w:p w14:paraId="7505B011" w14:textId="77777777" w:rsidR="00861390" w:rsidRDefault="00000000">
      <w:pPr>
        <w:ind w:left="400"/>
      </w:pPr>
      <w:r>
        <w:rPr>
          <w:sz w:val="20"/>
        </w:rPr>
        <w:t>Value = 2.0 Label = Decreased</w:t>
      </w:r>
    </w:p>
    <w:p w14:paraId="76407E06" w14:textId="77777777" w:rsidR="00861390" w:rsidRDefault="00000000">
      <w:pPr>
        <w:ind w:left="400"/>
      </w:pPr>
      <w:r>
        <w:rPr>
          <w:sz w:val="20"/>
        </w:rPr>
        <w:t>Value = 3.0 Label = About the same</w:t>
      </w:r>
    </w:p>
    <w:p w14:paraId="232FA424" w14:textId="77777777" w:rsidR="00861390" w:rsidRDefault="00000000">
      <w:pPr>
        <w:ind w:left="400"/>
      </w:pPr>
      <w:r>
        <w:rPr>
          <w:sz w:val="20"/>
        </w:rPr>
        <w:t>Value = 4.0 Label = Increased</w:t>
      </w:r>
    </w:p>
    <w:p w14:paraId="75B8CB92" w14:textId="77777777" w:rsidR="00861390" w:rsidRDefault="00000000">
      <w:pPr>
        <w:ind w:left="400"/>
      </w:pPr>
      <w:r>
        <w:rPr>
          <w:sz w:val="20"/>
        </w:rPr>
        <w:t>Value = 5.0 Label = Much increased</w:t>
      </w:r>
    </w:p>
    <w:p w14:paraId="4D669FB7" w14:textId="77777777" w:rsidR="00861390" w:rsidRDefault="00000000">
      <w:pPr>
        <w:ind w:left="400"/>
      </w:pPr>
      <w:r>
        <w:rPr>
          <w:sz w:val="20"/>
        </w:rPr>
        <w:t>Value = 99.0 Label = Hardly ever use this form</w:t>
      </w:r>
    </w:p>
    <w:p w14:paraId="750A1D19" w14:textId="77777777" w:rsidR="00861390" w:rsidRDefault="00861390"/>
    <w:p w14:paraId="200B3E52" w14:textId="77777777" w:rsidR="00861390" w:rsidRDefault="00000000">
      <w:r>
        <w:rPr>
          <w:b/>
        </w:rPr>
        <w:t xml:space="preserve">Pos. = 57 Variable = </w:t>
      </w:r>
      <w:proofErr w:type="spellStart"/>
      <w:r>
        <w:rPr>
          <w:b/>
        </w:rPr>
        <w:t>Impact_SharedScooter_Walk</w:t>
      </w:r>
      <w:proofErr w:type="spellEnd"/>
      <w:r>
        <w:rPr>
          <w:b/>
        </w:rPr>
        <w:t xml:space="preserve"> </w:t>
      </w:r>
      <w:r>
        <w:rPr>
          <w:i/>
        </w:rPr>
        <w:t>Variable label = Impact of shared e-scooters on walking</w:t>
      </w:r>
    </w:p>
    <w:p w14:paraId="6A629B8A" w14:textId="2A875015" w:rsidR="00861390" w:rsidRDefault="00000000">
      <w:r>
        <w:t>This variable is numeric</w:t>
      </w:r>
    </w:p>
    <w:p w14:paraId="63F5EF79" w14:textId="77777777" w:rsidR="00861390" w:rsidRDefault="00000000">
      <w:r>
        <w:t xml:space="preserve">Value label information for </w:t>
      </w:r>
      <w:proofErr w:type="spellStart"/>
      <w:r>
        <w:t>Impact_SharedScooter_Walk</w:t>
      </w:r>
      <w:proofErr w:type="spellEnd"/>
    </w:p>
    <w:p w14:paraId="6CF0D5D6" w14:textId="77777777" w:rsidR="00861390" w:rsidRDefault="00000000">
      <w:pPr>
        <w:ind w:left="400"/>
      </w:pPr>
      <w:r>
        <w:rPr>
          <w:sz w:val="20"/>
        </w:rPr>
        <w:t>Value = -9.0 Label = NA</w:t>
      </w:r>
    </w:p>
    <w:p w14:paraId="6E486D9F" w14:textId="77777777" w:rsidR="00861390" w:rsidRDefault="00000000">
      <w:pPr>
        <w:ind w:left="400"/>
      </w:pPr>
      <w:r>
        <w:rPr>
          <w:sz w:val="20"/>
        </w:rPr>
        <w:t>Value = 1.0 Label = Much decreased</w:t>
      </w:r>
    </w:p>
    <w:p w14:paraId="6BA268C4" w14:textId="77777777" w:rsidR="00861390" w:rsidRDefault="00000000">
      <w:pPr>
        <w:ind w:left="400"/>
      </w:pPr>
      <w:r>
        <w:rPr>
          <w:sz w:val="20"/>
        </w:rPr>
        <w:t>Value = 2.0 Label = Decreased</w:t>
      </w:r>
    </w:p>
    <w:p w14:paraId="509A18B8" w14:textId="77777777" w:rsidR="00861390" w:rsidRDefault="00000000">
      <w:pPr>
        <w:ind w:left="400"/>
      </w:pPr>
      <w:r>
        <w:rPr>
          <w:sz w:val="20"/>
        </w:rPr>
        <w:lastRenderedPageBreak/>
        <w:t>Value = 3.0 Label = About the same</w:t>
      </w:r>
    </w:p>
    <w:p w14:paraId="42B32BE0" w14:textId="77777777" w:rsidR="00861390" w:rsidRDefault="00000000">
      <w:pPr>
        <w:ind w:left="400"/>
      </w:pPr>
      <w:r>
        <w:rPr>
          <w:sz w:val="20"/>
        </w:rPr>
        <w:t>Value = 4.0 Label = Increased</w:t>
      </w:r>
    </w:p>
    <w:p w14:paraId="6EA712D4" w14:textId="77777777" w:rsidR="00861390" w:rsidRDefault="00000000">
      <w:pPr>
        <w:ind w:left="400"/>
      </w:pPr>
      <w:r>
        <w:rPr>
          <w:sz w:val="20"/>
        </w:rPr>
        <w:t>Value = 5.0 Label = Much increased</w:t>
      </w:r>
    </w:p>
    <w:p w14:paraId="1A8A42C8" w14:textId="77777777" w:rsidR="00861390" w:rsidRDefault="00000000">
      <w:pPr>
        <w:ind w:left="400"/>
      </w:pPr>
      <w:r>
        <w:rPr>
          <w:sz w:val="20"/>
        </w:rPr>
        <w:t>Value = 99.0 Label = Hardly ever use this form</w:t>
      </w:r>
    </w:p>
    <w:p w14:paraId="4530BE8F" w14:textId="77777777" w:rsidR="00861390" w:rsidRDefault="00861390"/>
    <w:p w14:paraId="7A0B4DDC" w14:textId="77777777" w:rsidR="00861390" w:rsidRDefault="00000000">
      <w:r>
        <w:rPr>
          <w:b/>
        </w:rPr>
        <w:t xml:space="preserve">Pos. = 58 Variable = </w:t>
      </w:r>
      <w:proofErr w:type="spellStart"/>
      <w:r>
        <w:rPr>
          <w:b/>
        </w:rPr>
        <w:t>Impact_SharedScooter_Bike</w:t>
      </w:r>
      <w:proofErr w:type="spellEnd"/>
      <w:r>
        <w:rPr>
          <w:b/>
        </w:rPr>
        <w:t xml:space="preserve"> </w:t>
      </w:r>
      <w:r>
        <w:rPr>
          <w:i/>
        </w:rPr>
        <w:t>Variable label = Impact of shared e-scooters on bike usage (self or family-owned)</w:t>
      </w:r>
    </w:p>
    <w:p w14:paraId="1EB6EFED" w14:textId="2417F8D7" w:rsidR="00861390" w:rsidRDefault="00000000">
      <w:r>
        <w:t>This variable is numeric</w:t>
      </w:r>
    </w:p>
    <w:p w14:paraId="6B1F2C70" w14:textId="77777777" w:rsidR="00861390" w:rsidRDefault="00000000">
      <w:r>
        <w:t xml:space="preserve">Value label information for </w:t>
      </w:r>
      <w:proofErr w:type="spellStart"/>
      <w:r>
        <w:t>Impact_SharedScooter_Bike</w:t>
      </w:r>
      <w:proofErr w:type="spellEnd"/>
    </w:p>
    <w:p w14:paraId="25F8C09F" w14:textId="77777777" w:rsidR="00861390" w:rsidRDefault="00000000">
      <w:pPr>
        <w:ind w:left="400"/>
      </w:pPr>
      <w:r>
        <w:rPr>
          <w:sz w:val="20"/>
        </w:rPr>
        <w:t>Value = -9.0 Label = NA</w:t>
      </w:r>
    </w:p>
    <w:p w14:paraId="53025805" w14:textId="77777777" w:rsidR="00861390" w:rsidRDefault="00000000">
      <w:pPr>
        <w:ind w:left="400"/>
      </w:pPr>
      <w:r>
        <w:rPr>
          <w:sz w:val="20"/>
        </w:rPr>
        <w:t>Value = 1.0 Label = Much decreased</w:t>
      </w:r>
    </w:p>
    <w:p w14:paraId="1BF7A3DE" w14:textId="77777777" w:rsidR="00861390" w:rsidRDefault="00000000">
      <w:pPr>
        <w:ind w:left="400"/>
      </w:pPr>
      <w:r>
        <w:rPr>
          <w:sz w:val="20"/>
        </w:rPr>
        <w:t>Value = 2.0 Label = Decreased</w:t>
      </w:r>
    </w:p>
    <w:p w14:paraId="06562C48" w14:textId="77777777" w:rsidR="00861390" w:rsidRDefault="00000000">
      <w:pPr>
        <w:ind w:left="400"/>
      </w:pPr>
      <w:r>
        <w:rPr>
          <w:sz w:val="20"/>
        </w:rPr>
        <w:t>Value = 3.0 Label = About the same</w:t>
      </w:r>
    </w:p>
    <w:p w14:paraId="32ED7536" w14:textId="77777777" w:rsidR="00861390" w:rsidRDefault="00000000">
      <w:pPr>
        <w:ind w:left="400"/>
      </w:pPr>
      <w:r>
        <w:rPr>
          <w:sz w:val="20"/>
        </w:rPr>
        <w:t>Value = 4.0 Label = Increased</w:t>
      </w:r>
    </w:p>
    <w:p w14:paraId="5AB67527" w14:textId="77777777" w:rsidR="00861390" w:rsidRDefault="00000000">
      <w:pPr>
        <w:ind w:left="400"/>
      </w:pPr>
      <w:r>
        <w:rPr>
          <w:sz w:val="20"/>
        </w:rPr>
        <w:t>Value = 5.0 Label = Much increased</w:t>
      </w:r>
    </w:p>
    <w:p w14:paraId="24B93F86" w14:textId="77777777" w:rsidR="00861390" w:rsidRDefault="00000000">
      <w:pPr>
        <w:ind w:left="400"/>
      </w:pPr>
      <w:r>
        <w:rPr>
          <w:sz w:val="20"/>
        </w:rPr>
        <w:t>Value = 99.0 Label = Hardly ever use this form</w:t>
      </w:r>
    </w:p>
    <w:p w14:paraId="71C6AFCC" w14:textId="77777777" w:rsidR="00861390" w:rsidRDefault="00861390"/>
    <w:p w14:paraId="6E53272F" w14:textId="77777777" w:rsidR="00861390" w:rsidRDefault="00000000">
      <w:r>
        <w:rPr>
          <w:b/>
        </w:rPr>
        <w:t xml:space="preserve">Pos. = 59 Variable = </w:t>
      </w:r>
      <w:proofErr w:type="spellStart"/>
      <w:r>
        <w:rPr>
          <w:b/>
        </w:rPr>
        <w:t>Impact_SharedScooter_EBike</w:t>
      </w:r>
      <w:proofErr w:type="spellEnd"/>
      <w:r>
        <w:rPr>
          <w:b/>
        </w:rPr>
        <w:t xml:space="preserve"> </w:t>
      </w:r>
      <w:r>
        <w:rPr>
          <w:i/>
        </w:rPr>
        <w:t>Variable label = Impact of shared e-scooters on e-bike usage (self or family-owned)</w:t>
      </w:r>
    </w:p>
    <w:p w14:paraId="07131C81" w14:textId="46B22752" w:rsidR="00861390" w:rsidRDefault="00000000">
      <w:r>
        <w:t>This variable is numeric</w:t>
      </w:r>
    </w:p>
    <w:p w14:paraId="03394008" w14:textId="77777777" w:rsidR="00861390" w:rsidRDefault="00000000">
      <w:r>
        <w:t xml:space="preserve">Value label information for </w:t>
      </w:r>
      <w:proofErr w:type="spellStart"/>
      <w:r>
        <w:t>Impact_SharedScooter_EBike</w:t>
      </w:r>
      <w:proofErr w:type="spellEnd"/>
    </w:p>
    <w:p w14:paraId="465A2B1A" w14:textId="77777777" w:rsidR="00861390" w:rsidRDefault="00000000">
      <w:pPr>
        <w:ind w:left="400"/>
      </w:pPr>
      <w:r>
        <w:rPr>
          <w:sz w:val="20"/>
        </w:rPr>
        <w:t>Value = -9.0 Label = NA</w:t>
      </w:r>
    </w:p>
    <w:p w14:paraId="0C346722" w14:textId="77777777" w:rsidR="00861390" w:rsidRDefault="00000000">
      <w:pPr>
        <w:ind w:left="400"/>
      </w:pPr>
      <w:r>
        <w:rPr>
          <w:sz w:val="20"/>
        </w:rPr>
        <w:t>Value = 1.0 Label = Much decreased</w:t>
      </w:r>
    </w:p>
    <w:p w14:paraId="51652FEF" w14:textId="77777777" w:rsidR="00861390" w:rsidRDefault="00000000">
      <w:pPr>
        <w:ind w:left="400"/>
      </w:pPr>
      <w:r>
        <w:rPr>
          <w:sz w:val="20"/>
        </w:rPr>
        <w:t>Value = 2.0 Label = Decreased</w:t>
      </w:r>
    </w:p>
    <w:p w14:paraId="31ECC096" w14:textId="77777777" w:rsidR="00861390" w:rsidRDefault="00000000">
      <w:pPr>
        <w:ind w:left="400"/>
      </w:pPr>
      <w:r>
        <w:rPr>
          <w:sz w:val="20"/>
        </w:rPr>
        <w:t>Value = 3.0 Label = About the same</w:t>
      </w:r>
    </w:p>
    <w:p w14:paraId="62A50F62" w14:textId="77777777" w:rsidR="00861390" w:rsidRDefault="00000000">
      <w:pPr>
        <w:ind w:left="400"/>
      </w:pPr>
      <w:r>
        <w:rPr>
          <w:sz w:val="20"/>
        </w:rPr>
        <w:t>Value = 4.0 Label = Increased</w:t>
      </w:r>
    </w:p>
    <w:p w14:paraId="714C1B15" w14:textId="77777777" w:rsidR="00861390" w:rsidRDefault="00000000">
      <w:pPr>
        <w:ind w:left="400"/>
      </w:pPr>
      <w:r>
        <w:rPr>
          <w:sz w:val="20"/>
        </w:rPr>
        <w:t>Value = 5.0 Label = Much increased</w:t>
      </w:r>
    </w:p>
    <w:p w14:paraId="0FB7F7D5" w14:textId="77777777" w:rsidR="00861390" w:rsidRDefault="00000000">
      <w:pPr>
        <w:ind w:left="400"/>
      </w:pPr>
      <w:r>
        <w:rPr>
          <w:sz w:val="20"/>
        </w:rPr>
        <w:t>Value = 99.0 Label = Hardly ever use this form</w:t>
      </w:r>
    </w:p>
    <w:p w14:paraId="1FAB5BF4" w14:textId="77777777" w:rsidR="00861390" w:rsidRDefault="00861390"/>
    <w:p w14:paraId="0BF3749D" w14:textId="77777777" w:rsidR="00861390" w:rsidRDefault="00000000">
      <w:r>
        <w:rPr>
          <w:b/>
        </w:rPr>
        <w:t xml:space="preserve">Pos. = 60 Variable = </w:t>
      </w:r>
      <w:proofErr w:type="spellStart"/>
      <w:r>
        <w:rPr>
          <w:b/>
        </w:rPr>
        <w:t>Impact_SharedScooter_Taxi</w:t>
      </w:r>
      <w:proofErr w:type="spellEnd"/>
      <w:r>
        <w:rPr>
          <w:b/>
        </w:rPr>
        <w:t xml:space="preserve"> </w:t>
      </w:r>
      <w:r>
        <w:rPr>
          <w:i/>
        </w:rPr>
        <w:t>Variable label = Impact of shared e-scooters on taxi usage</w:t>
      </w:r>
    </w:p>
    <w:p w14:paraId="15CD5DC4" w14:textId="3B9B5F1D" w:rsidR="00861390" w:rsidRDefault="00000000">
      <w:r>
        <w:t>This variable is numeric</w:t>
      </w:r>
    </w:p>
    <w:p w14:paraId="0292DA8F" w14:textId="77777777" w:rsidR="00861390" w:rsidRDefault="00000000">
      <w:r>
        <w:t xml:space="preserve">Value label information for </w:t>
      </w:r>
      <w:proofErr w:type="spellStart"/>
      <w:r>
        <w:t>Impact_SharedScooter_Taxi</w:t>
      </w:r>
      <w:proofErr w:type="spellEnd"/>
    </w:p>
    <w:p w14:paraId="56D755D2" w14:textId="77777777" w:rsidR="00861390" w:rsidRDefault="00000000">
      <w:pPr>
        <w:ind w:left="400"/>
      </w:pPr>
      <w:r>
        <w:rPr>
          <w:sz w:val="20"/>
        </w:rPr>
        <w:t>Value = -9.0 Label = NA</w:t>
      </w:r>
    </w:p>
    <w:p w14:paraId="1E044A23" w14:textId="77777777" w:rsidR="00861390" w:rsidRDefault="00000000">
      <w:pPr>
        <w:ind w:left="400"/>
      </w:pPr>
      <w:r>
        <w:rPr>
          <w:sz w:val="20"/>
        </w:rPr>
        <w:t>Value = 1.0 Label = Much decreased</w:t>
      </w:r>
    </w:p>
    <w:p w14:paraId="259CD9F6" w14:textId="77777777" w:rsidR="00861390" w:rsidRDefault="00000000">
      <w:pPr>
        <w:ind w:left="400"/>
      </w:pPr>
      <w:r>
        <w:rPr>
          <w:sz w:val="20"/>
        </w:rPr>
        <w:t>Value = 2.0 Label = Decreased</w:t>
      </w:r>
    </w:p>
    <w:p w14:paraId="0D628385" w14:textId="77777777" w:rsidR="00861390" w:rsidRDefault="00000000">
      <w:pPr>
        <w:ind w:left="400"/>
      </w:pPr>
      <w:r>
        <w:rPr>
          <w:sz w:val="20"/>
        </w:rPr>
        <w:t>Value = 3.0 Label = About the same</w:t>
      </w:r>
    </w:p>
    <w:p w14:paraId="175C2DEE" w14:textId="77777777" w:rsidR="00861390" w:rsidRDefault="00000000">
      <w:pPr>
        <w:ind w:left="400"/>
      </w:pPr>
      <w:r>
        <w:rPr>
          <w:sz w:val="20"/>
        </w:rPr>
        <w:t>Value = 4.0 Label = Increased</w:t>
      </w:r>
    </w:p>
    <w:p w14:paraId="465AC82C" w14:textId="77777777" w:rsidR="00861390" w:rsidRDefault="00000000">
      <w:pPr>
        <w:ind w:left="400"/>
      </w:pPr>
      <w:r>
        <w:rPr>
          <w:sz w:val="20"/>
        </w:rPr>
        <w:t>Value = 5.0 Label = Much increased</w:t>
      </w:r>
    </w:p>
    <w:p w14:paraId="23BE091E" w14:textId="77777777" w:rsidR="00861390" w:rsidRDefault="00000000">
      <w:pPr>
        <w:ind w:left="400"/>
      </w:pPr>
      <w:r>
        <w:rPr>
          <w:sz w:val="20"/>
        </w:rPr>
        <w:t>Value = 99.0 Label = Hardly ever use this form</w:t>
      </w:r>
    </w:p>
    <w:p w14:paraId="4C70822A" w14:textId="77777777" w:rsidR="00861390" w:rsidRDefault="00861390"/>
    <w:p w14:paraId="133E5CED" w14:textId="77777777" w:rsidR="00861390" w:rsidRDefault="00000000">
      <w:r>
        <w:rPr>
          <w:b/>
        </w:rPr>
        <w:t xml:space="preserve">Pos. = 61 Variable = </w:t>
      </w:r>
      <w:proofErr w:type="spellStart"/>
      <w:r>
        <w:rPr>
          <w:b/>
        </w:rPr>
        <w:t>Impact_SharedScooter_Convenience</w:t>
      </w:r>
      <w:proofErr w:type="spellEnd"/>
      <w:r>
        <w:rPr>
          <w:b/>
        </w:rPr>
        <w:t xml:space="preserve"> </w:t>
      </w:r>
      <w:r>
        <w:rPr>
          <w:i/>
        </w:rPr>
        <w:t>Variable label = Impact of shared e-scooters on convenience to access destinations</w:t>
      </w:r>
    </w:p>
    <w:p w14:paraId="5A7FB781" w14:textId="529CABB5" w:rsidR="00861390" w:rsidRDefault="00000000">
      <w:r>
        <w:t>This variable is numeric</w:t>
      </w:r>
    </w:p>
    <w:p w14:paraId="70AFADAC" w14:textId="77777777" w:rsidR="00861390" w:rsidRDefault="00000000">
      <w:r>
        <w:t xml:space="preserve">Value label information for </w:t>
      </w:r>
      <w:proofErr w:type="spellStart"/>
      <w:r>
        <w:t>Impact_SharedScooter_Convenience</w:t>
      </w:r>
      <w:proofErr w:type="spellEnd"/>
    </w:p>
    <w:p w14:paraId="1EA68936" w14:textId="77777777" w:rsidR="00861390" w:rsidRDefault="00000000">
      <w:pPr>
        <w:ind w:left="400"/>
      </w:pPr>
      <w:r>
        <w:rPr>
          <w:sz w:val="20"/>
        </w:rPr>
        <w:t>Value = -9.0 Label = NA</w:t>
      </w:r>
    </w:p>
    <w:p w14:paraId="75EA9B7B" w14:textId="77777777" w:rsidR="00861390" w:rsidRDefault="00000000">
      <w:pPr>
        <w:ind w:left="400"/>
      </w:pPr>
      <w:r>
        <w:rPr>
          <w:sz w:val="20"/>
        </w:rPr>
        <w:t>Value = 1.0 Label = Much decreased</w:t>
      </w:r>
    </w:p>
    <w:p w14:paraId="445BA6BC" w14:textId="77777777" w:rsidR="00861390" w:rsidRDefault="00000000">
      <w:pPr>
        <w:ind w:left="400"/>
      </w:pPr>
      <w:r>
        <w:rPr>
          <w:sz w:val="20"/>
        </w:rPr>
        <w:t>Value = 2.0 Label = Decreased</w:t>
      </w:r>
    </w:p>
    <w:p w14:paraId="0B184740" w14:textId="77777777" w:rsidR="00861390" w:rsidRDefault="00000000">
      <w:pPr>
        <w:ind w:left="400"/>
      </w:pPr>
      <w:r>
        <w:rPr>
          <w:sz w:val="20"/>
        </w:rPr>
        <w:t>Value = 3.0 Label = About the same</w:t>
      </w:r>
    </w:p>
    <w:p w14:paraId="3D722AA2" w14:textId="77777777" w:rsidR="00861390" w:rsidRDefault="00000000">
      <w:pPr>
        <w:ind w:left="400"/>
      </w:pPr>
      <w:r>
        <w:rPr>
          <w:sz w:val="20"/>
        </w:rPr>
        <w:t>Value = 4.0 Label = Increased</w:t>
      </w:r>
    </w:p>
    <w:p w14:paraId="5FDA4E29" w14:textId="77777777" w:rsidR="00861390" w:rsidRDefault="00000000">
      <w:pPr>
        <w:ind w:left="400"/>
      </w:pPr>
      <w:r>
        <w:rPr>
          <w:sz w:val="20"/>
        </w:rPr>
        <w:t>Value = 5.0 Label = Much increased</w:t>
      </w:r>
    </w:p>
    <w:p w14:paraId="54F55568" w14:textId="77777777" w:rsidR="00861390" w:rsidRDefault="00000000">
      <w:pPr>
        <w:ind w:left="400"/>
      </w:pPr>
      <w:r>
        <w:rPr>
          <w:sz w:val="20"/>
        </w:rPr>
        <w:t>Value = 99.0 Label = Hardly ever use this form</w:t>
      </w:r>
    </w:p>
    <w:p w14:paraId="62DA60CE" w14:textId="77777777" w:rsidR="00861390" w:rsidRDefault="00861390"/>
    <w:p w14:paraId="6EC0997F" w14:textId="77777777" w:rsidR="00861390" w:rsidRDefault="00000000">
      <w:r>
        <w:rPr>
          <w:b/>
        </w:rPr>
        <w:t xml:space="preserve">Pos. = 62 Variable = </w:t>
      </w:r>
      <w:proofErr w:type="spellStart"/>
      <w:r>
        <w:rPr>
          <w:b/>
        </w:rPr>
        <w:t>Impact_SharedScooter_ShoppingTrips</w:t>
      </w:r>
      <w:proofErr w:type="spellEnd"/>
      <w:r>
        <w:rPr>
          <w:b/>
        </w:rPr>
        <w:t xml:space="preserve"> </w:t>
      </w:r>
      <w:r>
        <w:rPr>
          <w:i/>
        </w:rPr>
        <w:t>Variable label = Impact of shared e-scooters on the number of shopping trips</w:t>
      </w:r>
    </w:p>
    <w:p w14:paraId="6DCD9518" w14:textId="5F74263A" w:rsidR="00861390" w:rsidRDefault="00000000">
      <w:r>
        <w:t>This variable is numeric</w:t>
      </w:r>
    </w:p>
    <w:p w14:paraId="02DDB295" w14:textId="77777777" w:rsidR="00861390" w:rsidRDefault="00000000">
      <w:r>
        <w:lastRenderedPageBreak/>
        <w:t xml:space="preserve">Value label information for </w:t>
      </w:r>
      <w:proofErr w:type="spellStart"/>
      <w:r>
        <w:t>Impact_SharedScooter_ShoppingTrips</w:t>
      </w:r>
      <w:proofErr w:type="spellEnd"/>
    </w:p>
    <w:p w14:paraId="0E18B129" w14:textId="77777777" w:rsidR="00861390" w:rsidRDefault="00000000">
      <w:pPr>
        <w:ind w:left="400"/>
      </w:pPr>
      <w:r>
        <w:rPr>
          <w:sz w:val="20"/>
        </w:rPr>
        <w:t>Value = -9.0 Label = NA</w:t>
      </w:r>
    </w:p>
    <w:p w14:paraId="645119C2" w14:textId="77777777" w:rsidR="00861390" w:rsidRDefault="00000000">
      <w:pPr>
        <w:ind w:left="400"/>
      </w:pPr>
      <w:r>
        <w:rPr>
          <w:sz w:val="20"/>
        </w:rPr>
        <w:t>Value = 1.0 Label = Much decreased</w:t>
      </w:r>
    </w:p>
    <w:p w14:paraId="16560A3C" w14:textId="77777777" w:rsidR="00861390" w:rsidRDefault="00000000">
      <w:pPr>
        <w:ind w:left="400"/>
      </w:pPr>
      <w:r>
        <w:rPr>
          <w:sz w:val="20"/>
        </w:rPr>
        <w:t>Value = 2.0 Label = Decreased</w:t>
      </w:r>
    </w:p>
    <w:p w14:paraId="7DD362B4" w14:textId="77777777" w:rsidR="00861390" w:rsidRDefault="00000000">
      <w:pPr>
        <w:ind w:left="400"/>
      </w:pPr>
      <w:r>
        <w:rPr>
          <w:sz w:val="20"/>
        </w:rPr>
        <w:t>Value = 3.0 Label = About the same</w:t>
      </w:r>
    </w:p>
    <w:p w14:paraId="317E9B76" w14:textId="77777777" w:rsidR="00861390" w:rsidRDefault="00000000">
      <w:pPr>
        <w:ind w:left="400"/>
      </w:pPr>
      <w:r>
        <w:rPr>
          <w:sz w:val="20"/>
        </w:rPr>
        <w:t>Value = 4.0 Label = Increased</w:t>
      </w:r>
    </w:p>
    <w:p w14:paraId="611ED24F" w14:textId="77777777" w:rsidR="00861390" w:rsidRDefault="00000000">
      <w:pPr>
        <w:ind w:left="400"/>
      </w:pPr>
      <w:r>
        <w:rPr>
          <w:sz w:val="20"/>
        </w:rPr>
        <w:t>Value = 5.0 Label = Much increased</w:t>
      </w:r>
    </w:p>
    <w:p w14:paraId="767715BC" w14:textId="77777777" w:rsidR="00861390" w:rsidRDefault="00000000">
      <w:pPr>
        <w:ind w:left="400"/>
      </w:pPr>
      <w:r>
        <w:rPr>
          <w:sz w:val="20"/>
        </w:rPr>
        <w:t>Value = 99.0 Label = Hardly ever use this form</w:t>
      </w:r>
    </w:p>
    <w:p w14:paraId="5189C2DC" w14:textId="77777777" w:rsidR="00861390" w:rsidRDefault="00861390"/>
    <w:p w14:paraId="2D054B9D" w14:textId="77777777" w:rsidR="00861390" w:rsidRDefault="00000000">
      <w:r>
        <w:rPr>
          <w:b/>
        </w:rPr>
        <w:t xml:space="preserve">Pos. = 63 Variable = </w:t>
      </w:r>
      <w:proofErr w:type="spellStart"/>
      <w:r>
        <w:rPr>
          <w:b/>
        </w:rPr>
        <w:t>Impact_SharedScooter_RecreationTrips</w:t>
      </w:r>
      <w:proofErr w:type="spellEnd"/>
      <w:r>
        <w:rPr>
          <w:b/>
        </w:rPr>
        <w:t xml:space="preserve"> </w:t>
      </w:r>
      <w:r>
        <w:rPr>
          <w:i/>
        </w:rPr>
        <w:t>Variable label = Impact of shared e-scooters on the number of recreational trips</w:t>
      </w:r>
    </w:p>
    <w:p w14:paraId="3F3289C5" w14:textId="05EB795B" w:rsidR="00861390" w:rsidRDefault="00000000">
      <w:r>
        <w:t>This variable is numeric</w:t>
      </w:r>
    </w:p>
    <w:p w14:paraId="10DC2C34" w14:textId="77777777" w:rsidR="00861390" w:rsidRDefault="00000000">
      <w:r>
        <w:t xml:space="preserve">Value label information for </w:t>
      </w:r>
      <w:proofErr w:type="spellStart"/>
      <w:r>
        <w:t>Impact_SharedScooter_RecreationTrips</w:t>
      </w:r>
      <w:proofErr w:type="spellEnd"/>
    </w:p>
    <w:p w14:paraId="69986E00" w14:textId="77777777" w:rsidR="00861390" w:rsidRDefault="00000000">
      <w:pPr>
        <w:ind w:left="400"/>
      </w:pPr>
      <w:r>
        <w:rPr>
          <w:sz w:val="20"/>
        </w:rPr>
        <w:t>Value = -9.0 Label = NA</w:t>
      </w:r>
    </w:p>
    <w:p w14:paraId="17C0EF29" w14:textId="77777777" w:rsidR="00861390" w:rsidRDefault="00000000">
      <w:pPr>
        <w:ind w:left="400"/>
      </w:pPr>
      <w:r>
        <w:rPr>
          <w:sz w:val="20"/>
        </w:rPr>
        <w:t>Value = 1.0 Label = Much decreased</w:t>
      </w:r>
    </w:p>
    <w:p w14:paraId="5FA3C6B8" w14:textId="77777777" w:rsidR="00861390" w:rsidRDefault="00000000">
      <w:pPr>
        <w:ind w:left="400"/>
      </w:pPr>
      <w:r>
        <w:rPr>
          <w:sz w:val="20"/>
        </w:rPr>
        <w:t>Value = 2.0 Label = Decreased</w:t>
      </w:r>
    </w:p>
    <w:p w14:paraId="290B5DFB" w14:textId="77777777" w:rsidR="00861390" w:rsidRDefault="00000000">
      <w:pPr>
        <w:ind w:left="400"/>
      </w:pPr>
      <w:r>
        <w:rPr>
          <w:sz w:val="20"/>
        </w:rPr>
        <w:t>Value = 3.0 Label = About the same</w:t>
      </w:r>
    </w:p>
    <w:p w14:paraId="3421378F" w14:textId="77777777" w:rsidR="00861390" w:rsidRDefault="00000000">
      <w:pPr>
        <w:ind w:left="400"/>
      </w:pPr>
      <w:r>
        <w:rPr>
          <w:sz w:val="20"/>
        </w:rPr>
        <w:t>Value = 4.0 Label = Increased</w:t>
      </w:r>
    </w:p>
    <w:p w14:paraId="795D2676" w14:textId="77777777" w:rsidR="00861390" w:rsidRDefault="00000000">
      <w:pPr>
        <w:ind w:left="400"/>
      </w:pPr>
      <w:r>
        <w:rPr>
          <w:sz w:val="20"/>
        </w:rPr>
        <w:t>Value = 5.0 Label = Much increased</w:t>
      </w:r>
    </w:p>
    <w:p w14:paraId="059981F2" w14:textId="77777777" w:rsidR="00861390" w:rsidRDefault="00000000">
      <w:pPr>
        <w:ind w:left="400"/>
      </w:pPr>
      <w:r>
        <w:rPr>
          <w:sz w:val="20"/>
        </w:rPr>
        <w:t>Value = 99.0 Label = Hardly ever use this form</w:t>
      </w:r>
    </w:p>
    <w:p w14:paraId="6D1AC4CD" w14:textId="77777777" w:rsidR="00861390" w:rsidRDefault="00861390"/>
    <w:p w14:paraId="36FCECE7" w14:textId="77777777" w:rsidR="00861390" w:rsidRDefault="00000000">
      <w:r>
        <w:rPr>
          <w:b/>
        </w:rPr>
        <w:t xml:space="preserve">Pos. = 64 Variable = </w:t>
      </w:r>
      <w:proofErr w:type="spellStart"/>
      <w:r>
        <w:rPr>
          <w:b/>
        </w:rPr>
        <w:t>Impact_SharedScooter_FamilyTrips</w:t>
      </w:r>
      <w:proofErr w:type="spellEnd"/>
      <w:r>
        <w:rPr>
          <w:b/>
        </w:rPr>
        <w:t xml:space="preserve"> </w:t>
      </w:r>
      <w:r>
        <w:rPr>
          <w:i/>
        </w:rPr>
        <w:t>Variable label = Impact of shared e-scooters on trips to visit friends and family</w:t>
      </w:r>
    </w:p>
    <w:p w14:paraId="20191A49" w14:textId="359B5C52" w:rsidR="00861390" w:rsidRDefault="00000000">
      <w:r>
        <w:t>This variable is numeric</w:t>
      </w:r>
    </w:p>
    <w:p w14:paraId="7E12171E" w14:textId="77777777" w:rsidR="00861390" w:rsidRDefault="00000000">
      <w:r>
        <w:t xml:space="preserve">Value label information for </w:t>
      </w:r>
      <w:proofErr w:type="spellStart"/>
      <w:r>
        <w:t>Impact_SharedScooter_FamilyTrips</w:t>
      </w:r>
      <w:proofErr w:type="spellEnd"/>
    </w:p>
    <w:p w14:paraId="170DC75F" w14:textId="77777777" w:rsidR="00861390" w:rsidRDefault="00000000">
      <w:pPr>
        <w:ind w:left="400"/>
      </w:pPr>
      <w:r>
        <w:rPr>
          <w:sz w:val="20"/>
        </w:rPr>
        <w:t>Value = -9.0 Label = NA</w:t>
      </w:r>
    </w:p>
    <w:p w14:paraId="06A64987" w14:textId="77777777" w:rsidR="00861390" w:rsidRDefault="00000000">
      <w:pPr>
        <w:ind w:left="400"/>
      </w:pPr>
      <w:r>
        <w:rPr>
          <w:sz w:val="20"/>
        </w:rPr>
        <w:t>Value = 1.0 Label = Much decreased</w:t>
      </w:r>
    </w:p>
    <w:p w14:paraId="345F747E" w14:textId="77777777" w:rsidR="00861390" w:rsidRDefault="00000000">
      <w:pPr>
        <w:ind w:left="400"/>
      </w:pPr>
      <w:r>
        <w:rPr>
          <w:sz w:val="20"/>
        </w:rPr>
        <w:t>Value = 2.0 Label = Decreased</w:t>
      </w:r>
    </w:p>
    <w:p w14:paraId="4D04E54E" w14:textId="77777777" w:rsidR="00861390" w:rsidRDefault="00000000">
      <w:pPr>
        <w:ind w:left="400"/>
      </w:pPr>
      <w:r>
        <w:rPr>
          <w:sz w:val="20"/>
        </w:rPr>
        <w:lastRenderedPageBreak/>
        <w:t>Value = 3.0 Label = About the same</w:t>
      </w:r>
    </w:p>
    <w:p w14:paraId="4FDDD1E1" w14:textId="77777777" w:rsidR="00861390" w:rsidRDefault="00000000">
      <w:pPr>
        <w:ind w:left="400"/>
      </w:pPr>
      <w:r>
        <w:rPr>
          <w:sz w:val="20"/>
        </w:rPr>
        <w:t>Value = 4.0 Label = Increased</w:t>
      </w:r>
    </w:p>
    <w:p w14:paraId="0BC977D6" w14:textId="77777777" w:rsidR="00861390" w:rsidRDefault="00000000">
      <w:pPr>
        <w:ind w:left="400"/>
      </w:pPr>
      <w:r>
        <w:rPr>
          <w:sz w:val="20"/>
        </w:rPr>
        <w:t>Value = 5.0 Label = Much increased</w:t>
      </w:r>
    </w:p>
    <w:p w14:paraId="4B071114" w14:textId="77777777" w:rsidR="00861390" w:rsidRDefault="00000000">
      <w:pPr>
        <w:ind w:left="400"/>
      </w:pPr>
      <w:r>
        <w:rPr>
          <w:sz w:val="20"/>
        </w:rPr>
        <w:t>Value = 99.0 Label = Hardly ever use this form</w:t>
      </w:r>
    </w:p>
    <w:p w14:paraId="6926F8EA" w14:textId="77777777" w:rsidR="00861390" w:rsidRDefault="00861390"/>
    <w:p w14:paraId="1728223F" w14:textId="77777777" w:rsidR="00861390" w:rsidRDefault="00000000">
      <w:r>
        <w:rPr>
          <w:b/>
        </w:rPr>
        <w:t xml:space="preserve">Pos. = 65 Variable = </w:t>
      </w:r>
      <w:proofErr w:type="spellStart"/>
      <w:r>
        <w:rPr>
          <w:b/>
        </w:rPr>
        <w:t>Impact_SharedScooter_TravelExpense</w:t>
      </w:r>
      <w:proofErr w:type="spellEnd"/>
      <w:r>
        <w:rPr>
          <w:b/>
        </w:rPr>
        <w:t xml:space="preserve"> </w:t>
      </w:r>
      <w:r>
        <w:rPr>
          <w:i/>
        </w:rPr>
        <w:t>Variable label = Impact of shared e-scooters on monthly travel expense</w:t>
      </w:r>
    </w:p>
    <w:p w14:paraId="79B67A50" w14:textId="24317B79" w:rsidR="00861390" w:rsidRDefault="00000000">
      <w:r>
        <w:t>This variable is numeric</w:t>
      </w:r>
    </w:p>
    <w:p w14:paraId="687F4E70" w14:textId="77777777" w:rsidR="00861390" w:rsidRDefault="00000000">
      <w:r>
        <w:t xml:space="preserve">Value label information for </w:t>
      </w:r>
      <w:proofErr w:type="spellStart"/>
      <w:r>
        <w:t>Impact_SharedScooter_TravelExpense</w:t>
      </w:r>
      <w:proofErr w:type="spellEnd"/>
    </w:p>
    <w:p w14:paraId="76F116CB" w14:textId="77777777" w:rsidR="00861390" w:rsidRDefault="00000000">
      <w:pPr>
        <w:ind w:left="400"/>
      </w:pPr>
      <w:r>
        <w:rPr>
          <w:sz w:val="20"/>
        </w:rPr>
        <w:t>Value = -9.0 Label = NA</w:t>
      </w:r>
    </w:p>
    <w:p w14:paraId="1A047078" w14:textId="77777777" w:rsidR="00861390" w:rsidRDefault="00000000">
      <w:pPr>
        <w:ind w:left="400"/>
      </w:pPr>
      <w:r>
        <w:rPr>
          <w:sz w:val="20"/>
        </w:rPr>
        <w:t>Value = 1.0 Label = Much decreased</w:t>
      </w:r>
    </w:p>
    <w:p w14:paraId="375B75D9" w14:textId="77777777" w:rsidR="00861390" w:rsidRDefault="00000000">
      <w:pPr>
        <w:ind w:left="400"/>
      </w:pPr>
      <w:r>
        <w:rPr>
          <w:sz w:val="20"/>
        </w:rPr>
        <w:t>Value = 2.0 Label = Decreased</w:t>
      </w:r>
    </w:p>
    <w:p w14:paraId="4AC4DFE5" w14:textId="77777777" w:rsidR="00861390" w:rsidRDefault="00000000">
      <w:pPr>
        <w:ind w:left="400"/>
      </w:pPr>
      <w:r>
        <w:rPr>
          <w:sz w:val="20"/>
        </w:rPr>
        <w:t>Value = 3.0 Label = About the same</w:t>
      </w:r>
    </w:p>
    <w:p w14:paraId="7DCE3AC4" w14:textId="77777777" w:rsidR="00861390" w:rsidRDefault="00000000">
      <w:pPr>
        <w:ind w:left="400"/>
      </w:pPr>
      <w:r>
        <w:rPr>
          <w:sz w:val="20"/>
        </w:rPr>
        <w:t>Value = 4.0 Label = Increased</w:t>
      </w:r>
    </w:p>
    <w:p w14:paraId="6BB16497" w14:textId="77777777" w:rsidR="00861390" w:rsidRDefault="00000000">
      <w:pPr>
        <w:ind w:left="400"/>
      </w:pPr>
      <w:r>
        <w:rPr>
          <w:sz w:val="20"/>
        </w:rPr>
        <w:t>Value = 5.0 Label = Much increased</w:t>
      </w:r>
    </w:p>
    <w:p w14:paraId="0F6CEA92" w14:textId="77777777" w:rsidR="00861390" w:rsidRDefault="00000000">
      <w:pPr>
        <w:ind w:left="400"/>
      </w:pPr>
      <w:r>
        <w:rPr>
          <w:sz w:val="20"/>
        </w:rPr>
        <w:t>Value = 99.0 Label = Hardly ever use this form</w:t>
      </w:r>
    </w:p>
    <w:p w14:paraId="606FA44D" w14:textId="77777777" w:rsidR="00861390" w:rsidRDefault="00861390"/>
    <w:p w14:paraId="35FEFFD4" w14:textId="77777777" w:rsidR="00861390" w:rsidRDefault="00000000">
      <w:r>
        <w:rPr>
          <w:b/>
        </w:rPr>
        <w:t xml:space="preserve">Pos. = 66 Variable = </w:t>
      </w:r>
      <w:proofErr w:type="spellStart"/>
      <w:r>
        <w:rPr>
          <w:b/>
        </w:rPr>
        <w:t>Impact_SharedScooter_Satisfaction</w:t>
      </w:r>
      <w:proofErr w:type="spellEnd"/>
      <w:r>
        <w:rPr>
          <w:b/>
        </w:rPr>
        <w:t xml:space="preserve"> </w:t>
      </w:r>
      <w:r>
        <w:rPr>
          <w:i/>
        </w:rPr>
        <w:t>Variable label = Impact of shared e-scooters on travel satisfaction</w:t>
      </w:r>
    </w:p>
    <w:p w14:paraId="12A94A66" w14:textId="195AA7F4" w:rsidR="00861390" w:rsidRDefault="00000000">
      <w:r>
        <w:t>This variable is numeric</w:t>
      </w:r>
    </w:p>
    <w:p w14:paraId="0397F17E" w14:textId="77777777" w:rsidR="00861390" w:rsidRDefault="00000000">
      <w:r>
        <w:t xml:space="preserve">Value label information for </w:t>
      </w:r>
      <w:proofErr w:type="spellStart"/>
      <w:r>
        <w:t>Impact_SharedScooter_Satisfaction</w:t>
      </w:r>
      <w:proofErr w:type="spellEnd"/>
    </w:p>
    <w:p w14:paraId="7718185B" w14:textId="77777777" w:rsidR="00861390" w:rsidRDefault="00000000">
      <w:pPr>
        <w:ind w:left="400"/>
      </w:pPr>
      <w:r>
        <w:rPr>
          <w:sz w:val="20"/>
        </w:rPr>
        <w:t>Value = -9.0 Label = NA</w:t>
      </w:r>
    </w:p>
    <w:p w14:paraId="726B53FD" w14:textId="77777777" w:rsidR="00861390" w:rsidRDefault="00000000">
      <w:pPr>
        <w:ind w:left="400"/>
      </w:pPr>
      <w:r>
        <w:rPr>
          <w:sz w:val="20"/>
        </w:rPr>
        <w:t>Value = 1.0 Label = Much decreased</w:t>
      </w:r>
    </w:p>
    <w:p w14:paraId="1A8217B5" w14:textId="77777777" w:rsidR="00861390" w:rsidRDefault="00000000">
      <w:pPr>
        <w:ind w:left="400"/>
      </w:pPr>
      <w:r>
        <w:rPr>
          <w:sz w:val="20"/>
        </w:rPr>
        <w:t>Value = 2.0 Label = Decreased</w:t>
      </w:r>
    </w:p>
    <w:p w14:paraId="0BD44BE8" w14:textId="77777777" w:rsidR="00861390" w:rsidRDefault="00000000">
      <w:pPr>
        <w:ind w:left="400"/>
      </w:pPr>
      <w:r>
        <w:rPr>
          <w:sz w:val="20"/>
        </w:rPr>
        <w:t>Value = 3.0 Label = About the same</w:t>
      </w:r>
    </w:p>
    <w:p w14:paraId="6A70ABE4" w14:textId="77777777" w:rsidR="00861390" w:rsidRDefault="00000000">
      <w:pPr>
        <w:ind w:left="400"/>
      </w:pPr>
      <w:r>
        <w:rPr>
          <w:sz w:val="20"/>
        </w:rPr>
        <w:t>Value = 4.0 Label = Increased</w:t>
      </w:r>
    </w:p>
    <w:p w14:paraId="7F7F34E6" w14:textId="77777777" w:rsidR="00861390" w:rsidRDefault="00000000">
      <w:pPr>
        <w:ind w:left="400"/>
      </w:pPr>
      <w:r>
        <w:rPr>
          <w:sz w:val="20"/>
        </w:rPr>
        <w:t>Value = 5.0 Label = Much increased</w:t>
      </w:r>
    </w:p>
    <w:p w14:paraId="4E1D4B0C" w14:textId="77777777" w:rsidR="00861390" w:rsidRDefault="00000000">
      <w:pPr>
        <w:ind w:left="400"/>
      </w:pPr>
      <w:r>
        <w:rPr>
          <w:sz w:val="20"/>
        </w:rPr>
        <w:t>Value = 99.0 Label = Hardly ever use this form</w:t>
      </w:r>
    </w:p>
    <w:p w14:paraId="54D4EFFD" w14:textId="77777777" w:rsidR="00861390" w:rsidRDefault="00861390"/>
    <w:p w14:paraId="08079494" w14:textId="77777777" w:rsidR="00861390" w:rsidRDefault="00000000">
      <w:r>
        <w:rPr>
          <w:b/>
        </w:rPr>
        <w:t xml:space="preserve">Pos. = 67 Variable = </w:t>
      </w:r>
      <w:proofErr w:type="spellStart"/>
      <w:r>
        <w:rPr>
          <w:b/>
        </w:rPr>
        <w:t>Impact_SharedEMoped_Car</w:t>
      </w:r>
      <w:proofErr w:type="spellEnd"/>
      <w:r>
        <w:rPr>
          <w:b/>
        </w:rPr>
        <w:t xml:space="preserve"> </w:t>
      </w:r>
      <w:r>
        <w:rPr>
          <w:i/>
        </w:rPr>
        <w:t>Variable label = Impact of shared e-mopeds on car usage</w:t>
      </w:r>
    </w:p>
    <w:p w14:paraId="25DBB92D" w14:textId="45E9EAB2" w:rsidR="00861390" w:rsidRDefault="00000000">
      <w:r>
        <w:t>This variable is numeric</w:t>
      </w:r>
    </w:p>
    <w:p w14:paraId="795BAACB" w14:textId="77777777" w:rsidR="00861390" w:rsidRDefault="00000000">
      <w:r>
        <w:t xml:space="preserve">Value label information for </w:t>
      </w:r>
      <w:proofErr w:type="spellStart"/>
      <w:r>
        <w:t>Impact_SharedEMoped_Car</w:t>
      </w:r>
      <w:proofErr w:type="spellEnd"/>
    </w:p>
    <w:p w14:paraId="4CB41778" w14:textId="77777777" w:rsidR="00861390" w:rsidRDefault="00000000">
      <w:pPr>
        <w:ind w:left="400"/>
      </w:pPr>
      <w:r>
        <w:rPr>
          <w:sz w:val="20"/>
        </w:rPr>
        <w:t>Value = -9.0 Label = NA</w:t>
      </w:r>
    </w:p>
    <w:p w14:paraId="33F53BD3" w14:textId="77777777" w:rsidR="00861390" w:rsidRDefault="00000000">
      <w:pPr>
        <w:ind w:left="400"/>
      </w:pPr>
      <w:r>
        <w:rPr>
          <w:sz w:val="20"/>
        </w:rPr>
        <w:t>Value = 1.0 Label = Much decreased</w:t>
      </w:r>
    </w:p>
    <w:p w14:paraId="6204D056" w14:textId="77777777" w:rsidR="00861390" w:rsidRDefault="00000000">
      <w:pPr>
        <w:ind w:left="400"/>
      </w:pPr>
      <w:r>
        <w:rPr>
          <w:sz w:val="20"/>
        </w:rPr>
        <w:t>Value = 2.0 Label = Decreased</w:t>
      </w:r>
    </w:p>
    <w:p w14:paraId="6DB96668" w14:textId="77777777" w:rsidR="00861390" w:rsidRDefault="00000000">
      <w:pPr>
        <w:ind w:left="400"/>
      </w:pPr>
      <w:r>
        <w:rPr>
          <w:sz w:val="20"/>
        </w:rPr>
        <w:t>Value = 3.0 Label = About the same</w:t>
      </w:r>
    </w:p>
    <w:p w14:paraId="7C9A8496" w14:textId="77777777" w:rsidR="00861390" w:rsidRDefault="00000000">
      <w:pPr>
        <w:ind w:left="400"/>
      </w:pPr>
      <w:r>
        <w:rPr>
          <w:sz w:val="20"/>
        </w:rPr>
        <w:t>Value = 4.0 Label = Increased</w:t>
      </w:r>
    </w:p>
    <w:p w14:paraId="4EDD6268" w14:textId="77777777" w:rsidR="00861390" w:rsidRDefault="00000000">
      <w:pPr>
        <w:ind w:left="400"/>
      </w:pPr>
      <w:r>
        <w:rPr>
          <w:sz w:val="20"/>
        </w:rPr>
        <w:t>Value = 5.0 Label = Much increased</w:t>
      </w:r>
    </w:p>
    <w:p w14:paraId="1E15099F" w14:textId="77777777" w:rsidR="00861390" w:rsidRDefault="00000000">
      <w:pPr>
        <w:ind w:left="400"/>
      </w:pPr>
      <w:r>
        <w:rPr>
          <w:sz w:val="20"/>
        </w:rPr>
        <w:t>Value = 99.0 Label = Hardly ever use this form</w:t>
      </w:r>
    </w:p>
    <w:p w14:paraId="281EEA6F" w14:textId="77777777" w:rsidR="00861390" w:rsidRDefault="00861390"/>
    <w:p w14:paraId="45147DB7" w14:textId="77777777" w:rsidR="00861390" w:rsidRDefault="00000000">
      <w:r>
        <w:rPr>
          <w:b/>
        </w:rPr>
        <w:t xml:space="preserve">Pos. = 68 Variable = </w:t>
      </w:r>
      <w:proofErr w:type="spellStart"/>
      <w:r>
        <w:rPr>
          <w:b/>
        </w:rPr>
        <w:t>Impact_SharedEMoped_Train</w:t>
      </w:r>
      <w:proofErr w:type="spellEnd"/>
      <w:r>
        <w:rPr>
          <w:b/>
        </w:rPr>
        <w:t xml:space="preserve"> </w:t>
      </w:r>
      <w:r>
        <w:rPr>
          <w:i/>
        </w:rPr>
        <w:t>Variable label = Impact of shared e-mopeds on train usage</w:t>
      </w:r>
    </w:p>
    <w:p w14:paraId="3E27A3B5" w14:textId="39DD8B34" w:rsidR="00861390" w:rsidRDefault="00000000">
      <w:r>
        <w:t>This variable is numeric</w:t>
      </w:r>
    </w:p>
    <w:p w14:paraId="11C02282" w14:textId="77777777" w:rsidR="00861390" w:rsidRDefault="00000000">
      <w:r>
        <w:t xml:space="preserve">Value label information for </w:t>
      </w:r>
      <w:proofErr w:type="spellStart"/>
      <w:r>
        <w:t>Impact_SharedEMoped_Train</w:t>
      </w:r>
      <w:proofErr w:type="spellEnd"/>
    </w:p>
    <w:p w14:paraId="12F8A135" w14:textId="77777777" w:rsidR="00861390" w:rsidRDefault="00000000">
      <w:pPr>
        <w:ind w:left="400"/>
      </w:pPr>
      <w:r>
        <w:rPr>
          <w:sz w:val="20"/>
        </w:rPr>
        <w:t>Value = -9.0 Label = NA</w:t>
      </w:r>
    </w:p>
    <w:p w14:paraId="674D28C5" w14:textId="77777777" w:rsidR="00861390" w:rsidRDefault="00000000">
      <w:pPr>
        <w:ind w:left="400"/>
      </w:pPr>
      <w:r>
        <w:rPr>
          <w:sz w:val="20"/>
        </w:rPr>
        <w:t>Value = 1.0 Label = Much decreased</w:t>
      </w:r>
    </w:p>
    <w:p w14:paraId="16220874" w14:textId="77777777" w:rsidR="00861390" w:rsidRDefault="00000000">
      <w:pPr>
        <w:ind w:left="400"/>
      </w:pPr>
      <w:r>
        <w:rPr>
          <w:sz w:val="20"/>
        </w:rPr>
        <w:t>Value = 2.0 Label = Decreased</w:t>
      </w:r>
    </w:p>
    <w:p w14:paraId="32AAF96C" w14:textId="77777777" w:rsidR="00861390" w:rsidRDefault="00000000">
      <w:pPr>
        <w:ind w:left="400"/>
      </w:pPr>
      <w:r>
        <w:rPr>
          <w:sz w:val="20"/>
        </w:rPr>
        <w:t>Value = 3.0 Label = About the same</w:t>
      </w:r>
    </w:p>
    <w:p w14:paraId="642F6F50" w14:textId="77777777" w:rsidR="00861390" w:rsidRDefault="00000000">
      <w:pPr>
        <w:ind w:left="400"/>
      </w:pPr>
      <w:r>
        <w:rPr>
          <w:sz w:val="20"/>
        </w:rPr>
        <w:t>Value = 4.0 Label = Increased</w:t>
      </w:r>
    </w:p>
    <w:p w14:paraId="0ACE2A0E" w14:textId="77777777" w:rsidR="00861390" w:rsidRDefault="00000000">
      <w:pPr>
        <w:ind w:left="400"/>
      </w:pPr>
      <w:r>
        <w:rPr>
          <w:sz w:val="20"/>
        </w:rPr>
        <w:t>Value = 5.0 Label = Much increased</w:t>
      </w:r>
    </w:p>
    <w:p w14:paraId="22301455" w14:textId="77777777" w:rsidR="00861390" w:rsidRDefault="00000000">
      <w:pPr>
        <w:ind w:left="400"/>
      </w:pPr>
      <w:r>
        <w:rPr>
          <w:sz w:val="20"/>
        </w:rPr>
        <w:t>Value = 99.0 Label = Hardly ever use this form</w:t>
      </w:r>
    </w:p>
    <w:p w14:paraId="2988D207" w14:textId="77777777" w:rsidR="00861390" w:rsidRDefault="00861390"/>
    <w:p w14:paraId="00EE2586" w14:textId="77777777" w:rsidR="00861390" w:rsidRDefault="00000000">
      <w:r>
        <w:rPr>
          <w:b/>
        </w:rPr>
        <w:t xml:space="preserve">Pos. = 69 Variable = </w:t>
      </w:r>
      <w:proofErr w:type="spellStart"/>
      <w:r>
        <w:rPr>
          <w:b/>
        </w:rPr>
        <w:t>Impact_SharedEMoped_LocalPT</w:t>
      </w:r>
      <w:proofErr w:type="spellEnd"/>
      <w:r>
        <w:rPr>
          <w:b/>
        </w:rPr>
        <w:t xml:space="preserve"> </w:t>
      </w:r>
      <w:r>
        <w:rPr>
          <w:i/>
        </w:rPr>
        <w:t>Variable label = Impact of shared e-mopeds on local public transport usage</w:t>
      </w:r>
    </w:p>
    <w:p w14:paraId="4B222406" w14:textId="033209E2" w:rsidR="00861390" w:rsidRDefault="00000000">
      <w:r>
        <w:t>This variable is numeric</w:t>
      </w:r>
    </w:p>
    <w:p w14:paraId="77CCE9AC" w14:textId="77777777" w:rsidR="00861390" w:rsidRDefault="00000000">
      <w:r>
        <w:lastRenderedPageBreak/>
        <w:t xml:space="preserve">Value label information for </w:t>
      </w:r>
      <w:proofErr w:type="spellStart"/>
      <w:r>
        <w:t>Impact_SharedEMoped_LocalPT</w:t>
      </w:r>
      <w:proofErr w:type="spellEnd"/>
    </w:p>
    <w:p w14:paraId="0B2D5B95" w14:textId="77777777" w:rsidR="00861390" w:rsidRDefault="00000000">
      <w:pPr>
        <w:ind w:left="400"/>
      </w:pPr>
      <w:r>
        <w:rPr>
          <w:sz w:val="20"/>
        </w:rPr>
        <w:t>Value = -9.0 Label = NA</w:t>
      </w:r>
    </w:p>
    <w:p w14:paraId="661F0C6A" w14:textId="77777777" w:rsidR="00861390" w:rsidRDefault="00000000">
      <w:pPr>
        <w:ind w:left="400"/>
      </w:pPr>
      <w:r>
        <w:rPr>
          <w:sz w:val="20"/>
        </w:rPr>
        <w:t>Value = 1.0 Label = Much decreased</w:t>
      </w:r>
    </w:p>
    <w:p w14:paraId="502C1B91" w14:textId="77777777" w:rsidR="00861390" w:rsidRDefault="00000000">
      <w:pPr>
        <w:ind w:left="400"/>
      </w:pPr>
      <w:r>
        <w:rPr>
          <w:sz w:val="20"/>
        </w:rPr>
        <w:t>Value = 2.0 Label = Decreased</w:t>
      </w:r>
    </w:p>
    <w:p w14:paraId="472A7A71" w14:textId="77777777" w:rsidR="00861390" w:rsidRDefault="00000000">
      <w:pPr>
        <w:ind w:left="400"/>
      </w:pPr>
      <w:r>
        <w:rPr>
          <w:sz w:val="20"/>
        </w:rPr>
        <w:t>Value = 3.0 Label = About the same</w:t>
      </w:r>
    </w:p>
    <w:p w14:paraId="43A8290D" w14:textId="77777777" w:rsidR="00861390" w:rsidRDefault="00000000">
      <w:pPr>
        <w:ind w:left="400"/>
      </w:pPr>
      <w:r>
        <w:rPr>
          <w:sz w:val="20"/>
        </w:rPr>
        <w:t>Value = 4.0 Label = Increased</w:t>
      </w:r>
    </w:p>
    <w:p w14:paraId="253BB60F" w14:textId="77777777" w:rsidR="00861390" w:rsidRDefault="00000000">
      <w:pPr>
        <w:ind w:left="400"/>
      </w:pPr>
      <w:r>
        <w:rPr>
          <w:sz w:val="20"/>
        </w:rPr>
        <w:t>Value = 5.0 Label = Much increased</w:t>
      </w:r>
    </w:p>
    <w:p w14:paraId="7EC42B39" w14:textId="77777777" w:rsidR="00861390" w:rsidRDefault="00000000">
      <w:pPr>
        <w:ind w:left="400"/>
      </w:pPr>
      <w:r>
        <w:rPr>
          <w:sz w:val="20"/>
        </w:rPr>
        <w:t>Value = 99.0 Label = Hardly ever use this form</w:t>
      </w:r>
    </w:p>
    <w:p w14:paraId="46BB1860" w14:textId="77777777" w:rsidR="00861390" w:rsidRDefault="00861390"/>
    <w:p w14:paraId="12A2FFA8" w14:textId="77777777" w:rsidR="00861390" w:rsidRDefault="00000000">
      <w:r>
        <w:rPr>
          <w:b/>
        </w:rPr>
        <w:t xml:space="preserve">Pos. = 70 Variable = </w:t>
      </w:r>
      <w:proofErr w:type="spellStart"/>
      <w:r>
        <w:rPr>
          <w:b/>
        </w:rPr>
        <w:t>Impact_SharedEMoped_Walk</w:t>
      </w:r>
      <w:proofErr w:type="spellEnd"/>
      <w:r>
        <w:rPr>
          <w:b/>
        </w:rPr>
        <w:t xml:space="preserve"> </w:t>
      </w:r>
      <w:r>
        <w:rPr>
          <w:i/>
        </w:rPr>
        <w:t>Variable label = Impact of shared e-mopeds on walking</w:t>
      </w:r>
    </w:p>
    <w:p w14:paraId="12368F46" w14:textId="31B1DB39" w:rsidR="00861390" w:rsidRDefault="00000000">
      <w:r>
        <w:t>This variable is numeric</w:t>
      </w:r>
    </w:p>
    <w:p w14:paraId="52232F98" w14:textId="77777777" w:rsidR="00861390" w:rsidRDefault="00000000">
      <w:r>
        <w:t xml:space="preserve">Value label information for </w:t>
      </w:r>
      <w:proofErr w:type="spellStart"/>
      <w:r>
        <w:t>Impact_SharedEMoped_Walk</w:t>
      </w:r>
      <w:proofErr w:type="spellEnd"/>
    </w:p>
    <w:p w14:paraId="2AE5B8C8" w14:textId="77777777" w:rsidR="00861390" w:rsidRDefault="00000000">
      <w:pPr>
        <w:ind w:left="400"/>
      </w:pPr>
      <w:r>
        <w:rPr>
          <w:sz w:val="20"/>
        </w:rPr>
        <w:t>Value = -9.0 Label = NA</w:t>
      </w:r>
    </w:p>
    <w:p w14:paraId="49EE8CF9" w14:textId="77777777" w:rsidR="00861390" w:rsidRDefault="00000000">
      <w:pPr>
        <w:ind w:left="400"/>
      </w:pPr>
      <w:r>
        <w:rPr>
          <w:sz w:val="20"/>
        </w:rPr>
        <w:t>Value = 1.0 Label = Much decreased</w:t>
      </w:r>
    </w:p>
    <w:p w14:paraId="5FA30EC3" w14:textId="77777777" w:rsidR="00861390" w:rsidRDefault="00000000">
      <w:pPr>
        <w:ind w:left="400"/>
      </w:pPr>
      <w:r>
        <w:rPr>
          <w:sz w:val="20"/>
        </w:rPr>
        <w:t>Value = 2.0 Label = Decreased</w:t>
      </w:r>
    </w:p>
    <w:p w14:paraId="0D7A34AC" w14:textId="77777777" w:rsidR="00861390" w:rsidRDefault="00000000">
      <w:pPr>
        <w:ind w:left="400"/>
      </w:pPr>
      <w:r>
        <w:rPr>
          <w:sz w:val="20"/>
        </w:rPr>
        <w:t>Value = 3.0 Label = About the same</w:t>
      </w:r>
    </w:p>
    <w:p w14:paraId="24435831" w14:textId="77777777" w:rsidR="00861390" w:rsidRDefault="00000000">
      <w:pPr>
        <w:ind w:left="400"/>
      </w:pPr>
      <w:r>
        <w:rPr>
          <w:sz w:val="20"/>
        </w:rPr>
        <w:t>Value = 4.0 Label = Increased</w:t>
      </w:r>
    </w:p>
    <w:p w14:paraId="469B21FF" w14:textId="77777777" w:rsidR="00861390" w:rsidRDefault="00000000">
      <w:pPr>
        <w:ind w:left="400"/>
      </w:pPr>
      <w:r>
        <w:rPr>
          <w:sz w:val="20"/>
        </w:rPr>
        <w:t>Value = 5.0 Label = Much increased</w:t>
      </w:r>
    </w:p>
    <w:p w14:paraId="48741771" w14:textId="77777777" w:rsidR="00861390" w:rsidRDefault="00000000">
      <w:pPr>
        <w:ind w:left="400"/>
      </w:pPr>
      <w:r>
        <w:rPr>
          <w:sz w:val="20"/>
        </w:rPr>
        <w:t>Value = 99.0 Label = Hardly ever use this form</w:t>
      </w:r>
    </w:p>
    <w:p w14:paraId="28B421CB" w14:textId="77777777" w:rsidR="00861390" w:rsidRDefault="00861390"/>
    <w:p w14:paraId="21813720" w14:textId="77777777" w:rsidR="00861390" w:rsidRDefault="00000000">
      <w:r>
        <w:rPr>
          <w:b/>
        </w:rPr>
        <w:t xml:space="preserve">Pos. = 71 Variable = </w:t>
      </w:r>
      <w:proofErr w:type="spellStart"/>
      <w:r>
        <w:rPr>
          <w:b/>
        </w:rPr>
        <w:t>Impact_SharedEMoped_Bike</w:t>
      </w:r>
      <w:proofErr w:type="spellEnd"/>
      <w:r>
        <w:rPr>
          <w:b/>
        </w:rPr>
        <w:t xml:space="preserve"> </w:t>
      </w:r>
      <w:r>
        <w:rPr>
          <w:i/>
        </w:rPr>
        <w:t>Variable label = Impact of shared e-mopeds on bike usage (self or family-owned)</w:t>
      </w:r>
    </w:p>
    <w:p w14:paraId="752C79F3" w14:textId="0F33F56D" w:rsidR="00861390" w:rsidRDefault="00000000">
      <w:r>
        <w:t>This variable is numeric</w:t>
      </w:r>
    </w:p>
    <w:p w14:paraId="464F4960" w14:textId="77777777" w:rsidR="00861390" w:rsidRDefault="00000000">
      <w:r>
        <w:t xml:space="preserve">Value label information for </w:t>
      </w:r>
      <w:proofErr w:type="spellStart"/>
      <w:r>
        <w:t>Impact_SharedEMoped_Bike</w:t>
      </w:r>
      <w:proofErr w:type="spellEnd"/>
    </w:p>
    <w:p w14:paraId="6ABEC981" w14:textId="77777777" w:rsidR="00861390" w:rsidRDefault="00000000">
      <w:pPr>
        <w:ind w:left="400"/>
      </w:pPr>
      <w:r>
        <w:rPr>
          <w:sz w:val="20"/>
        </w:rPr>
        <w:t>Value = -9.0 Label = NA</w:t>
      </w:r>
    </w:p>
    <w:p w14:paraId="34454DB4" w14:textId="77777777" w:rsidR="00861390" w:rsidRDefault="00000000">
      <w:pPr>
        <w:ind w:left="400"/>
      </w:pPr>
      <w:r>
        <w:rPr>
          <w:sz w:val="20"/>
        </w:rPr>
        <w:t>Value = 1.0 Label = Much decreased</w:t>
      </w:r>
    </w:p>
    <w:p w14:paraId="61C2C52F" w14:textId="77777777" w:rsidR="00861390" w:rsidRDefault="00000000">
      <w:pPr>
        <w:ind w:left="400"/>
      </w:pPr>
      <w:r>
        <w:rPr>
          <w:sz w:val="20"/>
        </w:rPr>
        <w:t>Value = 2.0 Label = Decreased</w:t>
      </w:r>
    </w:p>
    <w:p w14:paraId="08139144" w14:textId="77777777" w:rsidR="00861390" w:rsidRDefault="00000000">
      <w:pPr>
        <w:ind w:left="400"/>
      </w:pPr>
      <w:r>
        <w:rPr>
          <w:sz w:val="20"/>
        </w:rPr>
        <w:lastRenderedPageBreak/>
        <w:t>Value = 3.0 Label = About the same</w:t>
      </w:r>
    </w:p>
    <w:p w14:paraId="71B89479" w14:textId="77777777" w:rsidR="00861390" w:rsidRDefault="00000000">
      <w:pPr>
        <w:ind w:left="400"/>
      </w:pPr>
      <w:r>
        <w:rPr>
          <w:sz w:val="20"/>
        </w:rPr>
        <w:t>Value = 4.0 Label = Increased</w:t>
      </w:r>
    </w:p>
    <w:p w14:paraId="5124DDB1" w14:textId="77777777" w:rsidR="00861390" w:rsidRDefault="00000000">
      <w:pPr>
        <w:ind w:left="400"/>
      </w:pPr>
      <w:r>
        <w:rPr>
          <w:sz w:val="20"/>
        </w:rPr>
        <w:t>Value = 5.0 Label = Much increased</w:t>
      </w:r>
    </w:p>
    <w:p w14:paraId="0E59B355" w14:textId="77777777" w:rsidR="00861390" w:rsidRDefault="00000000">
      <w:pPr>
        <w:ind w:left="400"/>
      </w:pPr>
      <w:r>
        <w:rPr>
          <w:sz w:val="20"/>
        </w:rPr>
        <w:t>Value = 99.0 Label = Hardly ever use this form</w:t>
      </w:r>
    </w:p>
    <w:p w14:paraId="22418A2A" w14:textId="77777777" w:rsidR="00861390" w:rsidRDefault="00861390"/>
    <w:p w14:paraId="475E2F45" w14:textId="77777777" w:rsidR="00861390" w:rsidRDefault="00000000">
      <w:r>
        <w:rPr>
          <w:b/>
        </w:rPr>
        <w:t xml:space="preserve">Pos. = 72 Variable = </w:t>
      </w:r>
      <w:proofErr w:type="spellStart"/>
      <w:r>
        <w:rPr>
          <w:b/>
        </w:rPr>
        <w:t>Impact_SharedEMoped_EBike</w:t>
      </w:r>
      <w:proofErr w:type="spellEnd"/>
      <w:r>
        <w:rPr>
          <w:b/>
        </w:rPr>
        <w:t xml:space="preserve"> </w:t>
      </w:r>
      <w:r>
        <w:rPr>
          <w:i/>
        </w:rPr>
        <w:t>Variable label = Impact of shared e-mopeds on e-bike usage (self or family-owned)</w:t>
      </w:r>
    </w:p>
    <w:p w14:paraId="034844E2" w14:textId="575B074D" w:rsidR="00861390" w:rsidRDefault="00000000">
      <w:r>
        <w:t>This variable is numeric</w:t>
      </w:r>
    </w:p>
    <w:p w14:paraId="06874B47" w14:textId="77777777" w:rsidR="00861390" w:rsidRDefault="00000000">
      <w:r>
        <w:t xml:space="preserve">Value label information for </w:t>
      </w:r>
      <w:proofErr w:type="spellStart"/>
      <w:r>
        <w:t>Impact_SharedEMoped_EBike</w:t>
      </w:r>
      <w:proofErr w:type="spellEnd"/>
    </w:p>
    <w:p w14:paraId="0F5F869D" w14:textId="77777777" w:rsidR="00861390" w:rsidRDefault="00000000">
      <w:pPr>
        <w:ind w:left="400"/>
      </w:pPr>
      <w:r>
        <w:rPr>
          <w:sz w:val="20"/>
        </w:rPr>
        <w:t>Value = -9.0 Label = NA</w:t>
      </w:r>
    </w:p>
    <w:p w14:paraId="5EBBF8C2" w14:textId="77777777" w:rsidR="00861390" w:rsidRDefault="00000000">
      <w:pPr>
        <w:ind w:left="400"/>
      </w:pPr>
      <w:r>
        <w:rPr>
          <w:sz w:val="20"/>
        </w:rPr>
        <w:t>Value = 1.0 Label = Much decreased</w:t>
      </w:r>
    </w:p>
    <w:p w14:paraId="6C432339" w14:textId="77777777" w:rsidR="00861390" w:rsidRDefault="00000000">
      <w:pPr>
        <w:ind w:left="400"/>
      </w:pPr>
      <w:r>
        <w:rPr>
          <w:sz w:val="20"/>
        </w:rPr>
        <w:t>Value = 2.0 Label = Decreased</w:t>
      </w:r>
    </w:p>
    <w:p w14:paraId="66AB23B6" w14:textId="77777777" w:rsidR="00861390" w:rsidRDefault="00000000">
      <w:pPr>
        <w:ind w:left="400"/>
      </w:pPr>
      <w:r>
        <w:rPr>
          <w:sz w:val="20"/>
        </w:rPr>
        <w:t>Value = 3.0 Label = About the same</w:t>
      </w:r>
    </w:p>
    <w:p w14:paraId="4E85ED6F" w14:textId="77777777" w:rsidR="00861390" w:rsidRDefault="00000000">
      <w:pPr>
        <w:ind w:left="400"/>
      </w:pPr>
      <w:r>
        <w:rPr>
          <w:sz w:val="20"/>
        </w:rPr>
        <w:t>Value = 4.0 Label = Increased</w:t>
      </w:r>
    </w:p>
    <w:p w14:paraId="02F29FE2" w14:textId="77777777" w:rsidR="00861390" w:rsidRDefault="00000000">
      <w:pPr>
        <w:ind w:left="400"/>
      </w:pPr>
      <w:r>
        <w:rPr>
          <w:sz w:val="20"/>
        </w:rPr>
        <w:t>Value = 5.0 Label = Much increased</w:t>
      </w:r>
    </w:p>
    <w:p w14:paraId="30EC4B70" w14:textId="77777777" w:rsidR="00861390" w:rsidRDefault="00000000">
      <w:pPr>
        <w:ind w:left="400"/>
      </w:pPr>
      <w:r>
        <w:rPr>
          <w:sz w:val="20"/>
        </w:rPr>
        <w:t>Value = 99.0 Label = Hardly ever use this form</w:t>
      </w:r>
    </w:p>
    <w:p w14:paraId="7416D337" w14:textId="77777777" w:rsidR="00861390" w:rsidRDefault="00861390"/>
    <w:p w14:paraId="2AB1D96C" w14:textId="77777777" w:rsidR="00861390" w:rsidRDefault="00000000">
      <w:r>
        <w:rPr>
          <w:b/>
        </w:rPr>
        <w:t xml:space="preserve">Pos. = 73 Variable = </w:t>
      </w:r>
      <w:proofErr w:type="spellStart"/>
      <w:r>
        <w:rPr>
          <w:b/>
        </w:rPr>
        <w:t>Impact_SharedEMoped_Motorcycle</w:t>
      </w:r>
      <w:proofErr w:type="spellEnd"/>
      <w:r>
        <w:rPr>
          <w:b/>
        </w:rPr>
        <w:t xml:space="preserve"> </w:t>
      </w:r>
      <w:r>
        <w:rPr>
          <w:i/>
        </w:rPr>
        <w:t>Variable label = Impact of shared e-mopeds on motorcycle and scooter usage</w:t>
      </w:r>
    </w:p>
    <w:p w14:paraId="03EEC234" w14:textId="5A33F15C" w:rsidR="00861390" w:rsidRDefault="00000000">
      <w:r>
        <w:t>This variable is numeric</w:t>
      </w:r>
    </w:p>
    <w:p w14:paraId="799D00AE" w14:textId="77777777" w:rsidR="00861390" w:rsidRDefault="00000000">
      <w:r>
        <w:t xml:space="preserve">Value label information for </w:t>
      </w:r>
      <w:proofErr w:type="spellStart"/>
      <w:r>
        <w:t>Impact_SharedEMoped_Motorcycle</w:t>
      </w:r>
      <w:proofErr w:type="spellEnd"/>
    </w:p>
    <w:p w14:paraId="17301178" w14:textId="77777777" w:rsidR="00861390" w:rsidRDefault="00000000">
      <w:pPr>
        <w:ind w:left="400"/>
      </w:pPr>
      <w:r>
        <w:rPr>
          <w:sz w:val="20"/>
        </w:rPr>
        <w:t>Value = -9.0 Label = NA</w:t>
      </w:r>
    </w:p>
    <w:p w14:paraId="2A1ADE9E" w14:textId="77777777" w:rsidR="00861390" w:rsidRDefault="00000000">
      <w:pPr>
        <w:ind w:left="400"/>
      </w:pPr>
      <w:r>
        <w:rPr>
          <w:sz w:val="20"/>
        </w:rPr>
        <w:t>Value = 1.0 Label = Much decreased</w:t>
      </w:r>
    </w:p>
    <w:p w14:paraId="63DB2BD0" w14:textId="77777777" w:rsidR="00861390" w:rsidRDefault="00000000">
      <w:pPr>
        <w:ind w:left="400"/>
      </w:pPr>
      <w:r>
        <w:rPr>
          <w:sz w:val="20"/>
        </w:rPr>
        <w:t>Value = 2.0 Label = Decreased</w:t>
      </w:r>
    </w:p>
    <w:p w14:paraId="6A2CB149" w14:textId="77777777" w:rsidR="00861390" w:rsidRDefault="00000000">
      <w:pPr>
        <w:ind w:left="400"/>
      </w:pPr>
      <w:r>
        <w:rPr>
          <w:sz w:val="20"/>
        </w:rPr>
        <w:t>Value = 3.0 Label = About the same</w:t>
      </w:r>
    </w:p>
    <w:p w14:paraId="4F9A3ED8" w14:textId="77777777" w:rsidR="00861390" w:rsidRDefault="00000000">
      <w:pPr>
        <w:ind w:left="400"/>
      </w:pPr>
      <w:r>
        <w:rPr>
          <w:sz w:val="20"/>
        </w:rPr>
        <w:t>Value = 4.0 Label = Increased</w:t>
      </w:r>
    </w:p>
    <w:p w14:paraId="6B69D1F0" w14:textId="77777777" w:rsidR="00861390" w:rsidRDefault="00000000">
      <w:pPr>
        <w:ind w:left="400"/>
      </w:pPr>
      <w:r>
        <w:rPr>
          <w:sz w:val="20"/>
        </w:rPr>
        <w:t>Value = 5.0 Label = Much increased</w:t>
      </w:r>
    </w:p>
    <w:p w14:paraId="55A7CC7D" w14:textId="77777777" w:rsidR="00861390" w:rsidRDefault="00000000">
      <w:pPr>
        <w:ind w:left="400"/>
      </w:pPr>
      <w:r>
        <w:rPr>
          <w:sz w:val="20"/>
        </w:rPr>
        <w:t>Value = 99.0 Label = Hardly ever use this form</w:t>
      </w:r>
    </w:p>
    <w:p w14:paraId="215CAB42" w14:textId="77777777" w:rsidR="00861390" w:rsidRDefault="00861390"/>
    <w:p w14:paraId="7B22C044" w14:textId="77777777" w:rsidR="00861390" w:rsidRDefault="00000000">
      <w:r>
        <w:rPr>
          <w:b/>
        </w:rPr>
        <w:t xml:space="preserve">Pos. = 74 Variable = </w:t>
      </w:r>
      <w:proofErr w:type="spellStart"/>
      <w:r>
        <w:rPr>
          <w:b/>
        </w:rPr>
        <w:t>Impact_SharedEMoped_Taxi</w:t>
      </w:r>
      <w:proofErr w:type="spellEnd"/>
      <w:r>
        <w:rPr>
          <w:b/>
        </w:rPr>
        <w:t xml:space="preserve"> </w:t>
      </w:r>
      <w:r>
        <w:rPr>
          <w:i/>
        </w:rPr>
        <w:t>Variable label = Impact of shared e-mopeds on taxi usage</w:t>
      </w:r>
    </w:p>
    <w:p w14:paraId="7F36E0DE" w14:textId="15BF2ED7" w:rsidR="00861390" w:rsidRDefault="00000000">
      <w:r>
        <w:t>This variable is numeric</w:t>
      </w:r>
    </w:p>
    <w:p w14:paraId="775DA1B3" w14:textId="77777777" w:rsidR="00861390" w:rsidRDefault="00000000">
      <w:r>
        <w:t xml:space="preserve">Value label information for </w:t>
      </w:r>
      <w:proofErr w:type="spellStart"/>
      <w:r>
        <w:t>Impact_SharedEMoped_Taxi</w:t>
      </w:r>
      <w:proofErr w:type="spellEnd"/>
    </w:p>
    <w:p w14:paraId="5E11565F" w14:textId="77777777" w:rsidR="00861390" w:rsidRDefault="00000000">
      <w:pPr>
        <w:ind w:left="400"/>
      </w:pPr>
      <w:r>
        <w:rPr>
          <w:sz w:val="20"/>
        </w:rPr>
        <w:t>Value = -9.0 Label = NA</w:t>
      </w:r>
    </w:p>
    <w:p w14:paraId="5A2B6E93" w14:textId="77777777" w:rsidR="00861390" w:rsidRDefault="00000000">
      <w:pPr>
        <w:ind w:left="400"/>
      </w:pPr>
      <w:r>
        <w:rPr>
          <w:sz w:val="20"/>
        </w:rPr>
        <w:t>Value = 1.0 Label = Much decreased</w:t>
      </w:r>
    </w:p>
    <w:p w14:paraId="4F3DE51A" w14:textId="77777777" w:rsidR="00861390" w:rsidRDefault="00000000">
      <w:pPr>
        <w:ind w:left="400"/>
      </w:pPr>
      <w:r>
        <w:rPr>
          <w:sz w:val="20"/>
        </w:rPr>
        <w:t>Value = 2.0 Label = Decreased</w:t>
      </w:r>
    </w:p>
    <w:p w14:paraId="148AFF46" w14:textId="77777777" w:rsidR="00861390" w:rsidRDefault="00000000">
      <w:pPr>
        <w:ind w:left="400"/>
      </w:pPr>
      <w:r>
        <w:rPr>
          <w:sz w:val="20"/>
        </w:rPr>
        <w:t>Value = 3.0 Label = About the same</w:t>
      </w:r>
    </w:p>
    <w:p w14:paraId="336FD854" w14:textId="77777777" w:rsidR="00861390" w:rsidRDefault="00000000">
      <w:pPr>
        <w:ind w:left="400"/>
      </w:pPr>
      <w:r>
        <w:rPr>
          <w:sz w:val="20"/>
        </w:rPr>
        <w:t>Value = 4.0 Label = Increased</w:t>
      </w:r>
    </w:p>
    <w:p w14:paraId="64CAD552" w14:textId="77777777" w:rsidR="00861390" w:rsidRDefault="00000000">
      <w:pPr>
        <w:ind w:left="400"/>
      </w:pPr>
      <w:r>
        <w:rPr>
          <w:sz w:val="20"/>
        </w:rPr>
        <w:t>Value = 5.0 Label = Much increased</w:t>
      </w:r>
    </w:p>
    <w:p w14:paraId="54669D94" w14:textId="77777777" w:rsidR="00861390" w:rsidRDefault="00000000">
      <w:pPr>
        <w:ind w:left="400"/>
      </w:pPr>
      <w:r>
        <w:rPr>
          <w:sz w:val="20"/>
        </w:rPr>
        <w:t>Value = 99.0 Label = Hardly ever use this form</w:t>
      </w:r>
    </w:p>
    <w:p w14:paraId="7FB81B17" w14:textId="77777777" w:rsidR="00861390" w:rsidRDefault="00861390"/>
    <w:p w14:paraId="54F449E0" w14:textId="77777777" w:rsidR="00861390" w:rsidRDefault="00000000">
      <w:r>
        <w:rPr>
          <w:b/>
        </w:rPr>
        <w:t xml:space="preserve">Pos. = 75 Variable = </w:t>
      </w:r>
      <w:proofErr w:type="spellStart"/>
      <w:r>
        <w:rPr>
          <w:b/>
        </w:rPr>
        <w:t>Impact_SharedEMoped_Convenience</w:t>
      </w:r>
      <w:proofErr w:type="spellEnd"/>
      <w:r>
        <w:rPr>
          <w:b/>
        </w:rPr>
        <w:t xml:space="preserve"> </w:t>
      </w:r>
      <w:r>
        <w:rPr>
          <w:i/>
        </w:rPr>
        <w:t>Variable label = Impact of shared e-mopeds on convenience to access destinations</w:t>
      </w:r>
    </w:p>
    <w:p w14:paraId="3AC2EE6B" w14:textId="6274AE78" w:rsidR="00861390" w:rsidRDefault="00000000">
      <w:r>
        <w:t>This variable is numeric</w:t>
      </w:r>
    </w:p>
    <w:p w14:paraId="634142C1" w14:textId="77777777" w:rsidR="00861390" w:rsidRDefault="00000000">
      <w:r>
        <w:t xml:space="preserve">Value label information for </w:t>
      </w:r>
      <w:proofErr w:type="spellStart"/>
      <w:r>
        <w:t>Impact_SharedEMoped_Convenience</w:t>
      </w:r>
      <w:proofErr w:type="spellEnd"/>
    </w:p>
    <w:p w14:paraId="59AAD5AE" w14:textId="77777777" w:rsidR="00861390" w:rsidRDefault="00000000">
      <w:pPr>
        <w:ind w:left="400"/>
      </w:pPr>
      <w:r>
        <w:rPr>
          <w:sz w:val="20"/>
        </w:rPr>
        <w:t>Value = -9.0 Label = NA</w:t>
      </w:r>
    </w:p>
    <w:p w14:paraId="09D45FD0" w14:textId="77777777" w:rsidR="00861390" w:rsidRDefault="00000000">
      <w:pPr>
        <w:ind w:left="400"/>
      </w:pPr>
      <w:r>
        <w:rPr>
          <w:sz w:val="20"/>
        </w:rPr>
        <w:t>Value = 1.0 Label = Much decreased</w:t>
      </w:r>
    </w:p>
    <w:p w14:paraId="336C5BBF" w14:textId="77777777" w:rsidR="00861390" w:rsidRDefault="00000000">
      <w:pPr>
        <w:ind w:left="400"/>
      </w:pPr>
      <w:r>
        <w:rPr>
          <w:sz w:val="20"/>
        </w:rPr>
        <w:t>Value = 2.0 Label = Decreased</w:t>
      </w:r>
    </w:p>
    <w:p w14:paraId="5F08762B" w14:textId="77777777" w:rsidR="00861390" w:rsidRDefault="00000000">
      <w:pPr>
        <w:ind w:left="400"/>
      </w:pPr>
      <w:r>
        <w:rPr>
          <w:sz w:val="20"/>
        </w:rPr>
        <w:t>Value = 3.0 Label = About the same</w:t>
      </w:r>
    </w:p>
    <w:p w14:paraId="62AA29E8" w14:textId="77777777" w:rsidR="00861390" w:rsidRDefault="00000000">
      <w:pPr>
        <w:ind w:left="400"/>
      </w:pPr>
      <w:r>
        <w:rPr>
          <w:sz w:val="20"/>
        </w:rPr>
        <w:t>Value = 4.0 Label = Increased</w:t>
      </w:r>
    </w:p>
    <w:p w14:paraId="3516A4C4" w14:textId="77777777" w:rsidR="00861390" w:rsidRDefault="00000000">
      <w:pPr>
        <w:ind w:left="400"/>
      </w:pPr>
      <w:r>
        <w:rPr>
          <w:sz w:val="20"/>
        </w:rPr>
        <w:t>Value = 5.0 Label = Much increased</w:t>
      </w:r>
    </w:p>
    <w:p w14:paraId="40BBB3DE" w14:textId="77777777" w:rsidR="00861390" w:rsidRDefault="00000000">
      <w:pPr>
        <w:ind w:left="400"/>
      </w:pPr>
      <w:r>
        <w:rPr>
          <w:sz w:val="20"/>
        </w:rPr>
        <w:t>Value = 99.0 Label = Hardly ever use this form</w:t>
      </w:r>
    </w:p>
    <w:p w14:paraId="7BF01C1E" w14:textId="77777777" w:rsidR="00861390" w:rsidRDefault="00861390"/>
    <w:p w14:paraId="4573AE3F" w14:textId="77777777" w:rsidR="00861390" w:rsidRDefault="00000000">
      <w:r>
        <w:rPr>
          <w:b/>
        </w:rPr>
        <w:t xml:space="preserve">Pos. = 76 Variable = </w:t>
      </w:r>
      <w:proofErr w:type="spellStart"/>
      <w:r>
        <w:rPr>
          <w:b/>
        </w:rPr>
        <w:t>Impact_SharedEMoped_ShoppingTrips</w:t>
      </w:r>
      <w:proofErr w:type="spellEnd"/>
      <w:r>
        <w:rPr>
          <w:b/>
        </w:rPr>
        <w:t xml:space="preserve"> </w:t>
      </w:r>
      <w:r>
        <w:rPr>
          <w:i/>
        </w:rPr>
        <w:t>Variable label = Impact of shared e-mopeds on the number of shopping trips</w:t>
      </w:r>
    </w:p>
    <w:p w14:paraId="01F090C4" w14:textId="31560C8F" w:rsidR="00861390" w:rsidRDefault="00000000">
      <w:r>
        <w:t>This variable is numeric</w:t>
      </w:r>
    </w:p>
    <w:p w14:paraId="04EE5592" w14:textId="77777777" w:rsidR="00861390" w:rsidRDefault="00000000">
      <w:r>
        <w:lastRenderedPageBreak/>
        <w:t xml:space="preserve">Value label information for </w:t>
      </w:r>
      <w:proofErr w:type="spellStart"/>
      <w:r>
        <w:t>Impact_SharedEMoped_ShoppingTrips</w:t>
      </w:r>
      <w:proofErr w:type="spellEnd"/>
    </w:p>
    <w:p w14:paraId="46557584" w14:textId="77777777" w:rsidR="00861390" w:rsidRDefault="00000000">
      <w:pPr>
        <w:ind w:left="400"/>
      </w:pPr>
      <w:r>
        <w:rPr>
          <w:sz w:val="20"/>
        </w:rPr>
        <w:t>Value = -9.0 Label = NA</w:t>
      </w:r>
    </w:p>
    <w:p w14:paraId="578A319E" w14:textId="77777777" w:rsidR="00861390" w:rsidRDefault="00000000">
      <w:pPr>
        <w:ind w:left="400"/>
      </w:pPr>
      <w:r>
        <w:rPr>
          <w:sz w:val="20"/>
        </w:rPr>
        <w:t>Value = 1.0 Label = Much decreased</w:t>
      </w:r>
    </w:p>
    <w:p w14:paraId="6B9E61CC" w14:textId="77777777" w:rsidR="00861390" w:rsidRDefault="00000000">
      <w:pPr>
        <w:ind w:left="400"/>
      </w:pPr>
      <w:r>
        <w:rPr>
          <w:sz w:val="20"/>
        </w:rPr>
        <w:t>Value = 2.0 Label = Decreased</w:t>
      </w:r>
    </w:p>
    <w:p w14:paraId="361AC26D" w14:textId="77777777" w:rsidR="00861390" w:rsidRDefault="00000000">
      <w:pPr>
        <w:ind w:left="400"/>
      </w:pPr>
      <w:r>
        <w:rPr>
          <w:sz w:val="20"/>
        </w:rPr>
        <w:t>Value = 3.0 Label = About the same</w:t>
      </w:r>
    </w:p>
    <w:p w14:paraId="3BA1980E" w14:textId="77777777" w:rsidR="00861390" w:rsidRDefault="00000000">
      <w:pPr>
        <w:ind w:left="400"/>
      </w:pPr>
      <w:r>
        <w:rPr>
          <w:sz w:val="20"/>
        </w:rPr>
        <w:t>Value = 4.0 Label = Increased</w:t>
      </w:r>
    </w:p>
    <w:p w14:paraId="41531D5D" w14:textId="77777777" w:rsidR="00861390" w:rsidRDefault="00000000">
      <w:pPr>
        <w:ind w:left="400"/>
      </w:pPr>
      <w:r>
        <w:rPr>
          <w:sz w:val="20"/>
        </w:rPr>
        <w:t>Value = 5.0 Label = Much increased</w:t>
      </w:r>
    </w:p>
    <w:p w14:paraId="2C9A4F2E" w14:textId="77777777" w:rsidR="00861390" w:rsidRDefault="00000000">
      <w:pPr>
        <w:ind w:left="400"/>
      </w:pPr>
      <w:r>
        <w:rPr>
          <w:sz w:val="20"/>
        </w:rPr>
        <w:t>Value = 99.0 Label = Hardly ever use this form</w:t>
      </w:r>
    </w:p>
    <w:p w14:paraId="36DC5BBF" w14:textId="77777777" w:rsidR="00861390" w:rsidRDefault="00861390"/>
    <w:p w14:paraId="3EB88587" w14:textId="77777777" w:rsidR="00861390" w:rsidRDefault="00000000">
      <w:r>
        <w:rPr>
          <w:b/>
        </w:rPr>
        <w:t xml:space="preserve">Pos. = 77 Variable = </w:t>
      </w:r>
      <w:proofErr w:type="spellStart"/>
      <w:r>
        <w:rPr>
          <w:b/>
        </w:rPr>
        <w:t>Impact_SharedEMoped_RecreationTrips</w:t>
      </w:r>
      <w:proofErr w:type="spellEnd"/>
      <w:r>
        <w:rPr>
          <w:b/>
        </w:rPr>
        <w:t xml:space="preserve"> </w:t>
      </w:r>
      <w:r>
        <w:rPr>
          <w:i/>
        </w:rPr>
        <w:t>Variable label = Impact of shared e-mopeds on the number of recreational trips</w:t>
      </w:r>
    </w:p>
    <w:p w14:paraId="47E76F66" w14:textId="4D2C910E" w:rsidR="00861390" w:rsidRDefault="00000000">
      <w:r>
        <w:t>This variable is numeric</w:t>
      </w:r>
    </w:p>
    <w:p w14:paraId="14A9705A" w14:textId="77777777" w:rsidR="00861390" w:rsidRDefault="00000000">
      <w:r>
        <w:t xml:space="preserve">Value label information for </w:t>
      </w:r>
      <w:proofErr w:type="spellStart"/>
      <w:r>
        <w:t>Impact_SharedEMoped_RecreationTrips</w:t>
      </w:r>
      <w:proofErr w:type="spellEnd"/>
    </w:p>
    <w:p w14:paraId="4347ED6F" w14:textId="77777777" w:rsidR="00861390" w:rsidRDefault="00000000">
      <w:pPr>
        <w:ind w:left="400"/>
      </w:pPr>
      <w:r>
        <w:rPr>
          <w:sz w:val="20"/>
        </w:rPr>
        <w:t>Value = -9.0 Label = NA</w:t>
      </w:r>
    </w:p>
    <w:p w14:paraId="396C92C4" w14:textId="77777777" w:rsidR="00861390" w:rsidRDefault="00000000">
      <w:pPr>
        <w:ind w:left="400"/>
      </w:pPr>
      <w:r>
        <w:rPr>
          <w:sz w:val="20"/>
        </w:rPr>
        <w:t>Value = 1.0 Label = Much decreased</w:t>
      </w:r>
    </w:p>
    <w:p w14:paraId="15474212" w14:textId="77777777" w:rsidR="00861390" w:rsidRDefault="00000000">
      <w:pPr>
        <w:ind w:left="400"/>
      </w:pPr>
      <w:r>
        <w:rPr>
          <w:sz w:val="20"/>
        </w:rPr>
        <w:t>Value = 2.0 Label = Decreased</w:t>
      </w:r>
    </w:p>
    <w:p w14:paraId="69BE7059" w14:textId="77777777" w:rsidR="00861390" w:rsidRDefault="00000000">
      <w:pPr>
        <w:ind w:left="400"/>
      </w:pPr>
      <w:r>
        <w:rPr>
          <w:sz w:val="20"/>
        </w:rPr>
        <w:t>Value = 3.0 Label = About the same</w:t>
      </w:r>
    </w:p>
    <w:p w14:paraId="49E8EEEF" w14:textId="77777777" w:rsidR="00861390" w:rsidRDefault="00000000">
      <w:pPr>
        <w:ind w:left="400"/>
      </w:pPr>
      <w:r>
        <w:rPr>
          <w:sz w:val="20"/>
        </w:rPr>
        <w:t>Value = 4.0 Label = Increased</w:t>
      </w:r>
    </w:p>
    <w:p w14:paraId="0823102F" w14:textId="77777777" w:rsidR="00861390" w:rsidRDefault="00000000">
      <w:pPr>
        <w:ind w:left="400"/>
      </w:pPr>
      <w:r>
        <w:rPr>
          <w:sz w:val="20"/>
        </w:rPr>
        <w:t>Value = 5.0 Label = Much increased</w:t>
      </w:r>
    </w:p>
    <w:p w14:paraId="443087E2" w14:textId="77777777" w:rsidR="00861390" w:rsidRDefault="00000000">
      <w:pPr>
        <w:ind w:left="400"/>
      </w:pPr>
      <w:r>
        <w:rPr>
          <w:sz w:val="20"/>
        </w:rPr>
        <w:t>Value = 99.0 Label = Hardly ever use this form</w:t>
      </w:r>
    </w:p>
    <w:p w14:paraId="14D9B468" w14:textId="77777777" w:rsidR="00861390" w:rsidRDefault="00861390"/>
    <w:p w14:paraId="7EEAC24F" w14:textId="77777777" w:rsidR="00861390" w:rsidRDefault="00000000">
      <w:r>
        <w:rPr>
          <w:b/>
        </w:rPr>
        <w:t xml:space="preserve">Pos. = 78 Variable = </w:t>
      </w:r>
      <w:proofErr w:type="spellStart"/>
      <w:r>
        <w:rPr>
          <w:b/>
        </w:rPr>
        <w:t>Impact_SharedEMoped_FamilyTrips</w:t>
      </w:r>
      <w:proofErr w:type="spellEnd"/>
      <w:r>
        <w:rPr>
          <w:b/>
        </w:rPr>
        <w:t xml:space="preserve"> </w:t>
      </w:r>
      <w:r>
        <w:rPr>
          <w:i/>
        </w:rPr>
        <w:t>Variable label = Impact of shared e-mopeds on trips to visit friends and family</w:t>
      </w:r>
    </w:p>
    <w:p w14:paraId="0F2D4A50" w14:textId="41C5AE63" w:rsidR="00861390" w:rsidRDefault="00000000">
      <w:r>
        <w:t>This variable is numeric</w:t>
      </w:r>
    </w:p>
    <w:p w14:paraId="57888B0B" w14:textId="77777777" w:rsidR="00861390" w:rsidRDefault="00000000">
      <w:r>
        <w:t xml:space="preserve">Value label information for </w:t>
      </w:r>
      <w:proofErr w:type="spellStart"/>
      <w:r>
        <w:t>Impact_SharedEMoped_FamilyTrips</w:t>
      </w:r>
      <w:proofErr w:type="spellEnd"/>
    </w:p>
    <w:p w14:paraId="2C4B16BD" w14:textId="77777777" w:rsidR="00861390" w:rsidRDefault="00000000">
      <w:pPr>
        <w:ind w:left="400"/>
      </w:pPr>
      <w:r>
        <w:rPr>
          <w:sz w:val="20"/>
        </w:rPr>
        <w:t>Value = -9.0 Label = NA</w:t>
      </w:r>
    </w:p>
    <w:p w14:paraId="57B42028" w14:textId="77777777" w:rsidR="00861390" w:rsidRDefault="00000000">
      <w:pPr>
        <w:ind w:left="400"/>
      </w:pPr>
      <w:r>
        <w:rPr>
          <w:sz w:val="20"/>
        </w:rPr>
        <w:t>Value = 1.0 Label = Much decreased</w:t>
      </w:r>
    </w:p>
    <w:p w14:paraId="34429405" w14:textId="77777777" w:rsidR="00861390" w:rsidRDefault="00000000">
      <w:pPr>
        <w:ind w:left="400"/>
      </w:pPr>
      <w:r>
        <w:rPr>
          <w:sz w:val="20"/>
        </w:rPr>
        <w:t>Value = 2.0 Label = Decreased</w:t>
      </w:r>
    </w:p>
    <w:p w14:paraId="79355676" w14:textId="77777777" w:rsidR="00861390" w:rsidRDefault="00000000">
      <w:pPr>
        <w:ind w:left="400"/>
      </w:pPr>
      <w:r>
        <w:rPr>
          <w:sz w:val="20"/>
        </w:rPr>
        <w:lastRenderedPageBreak/>
        <w:t>Value = 3.0 Label = About the same</w:t>
      </w:r>
    </w:p>
    <w:p w14:paraId="0E42D41F" w14:textId="77777777" w:rsidR="00861390" w:rsidRDefault="00000000">
      <w:pPr>
        <w:ind w:left="400"/>
      </w:pPr>
      <w:r>
        <w:rPr>
          <w:sz w:val="20"/>
        </w:rPr>
        <w:t>Value = 4.0 Label = Increased</w:t>
      </w:r>
    </w:p>
    <w:p w14:paraId="34D0686D" w14:textId="77777777" w:rsidR="00861390" w:rsidRDefault="00000000">
      <w:pPr>
        <w:ind w:left="400"/>
      </w:pPr>
      <w:r>
        <w:rPr>
          <w:sz w:val="20"/>
        </w:rPr>
        <w:t>Value = 5.0 Label = Much increased</w:t>
      </w:r>
    </w:p>
    <w:p w14:paraId="3A42FC28" w14:textId="77777777" w:rsidR="00861390" w:rsidRDefault="00000000">
      <w:pPr>
        <w:ind w:left="400"/>
      </w:pPr>
      <w:r>
        <w:rPr>
          <w:sz w:val="20"/>
        </w:rPr>
        <w:t>Value = 99.0 Label = Hardly ever use this form</w:t>
      </w:r>
    </w:p>
    <w:p w14:paraId="36D06D36" w14:textId="77777777" w:rsidR="00861390" w:rsidRDefault="00861390"/>
    <w:p w14:paraId="74FA92EC" w14:textId="77777777" w:rsidR="00861390" w:rsidRDefault="00000000">
      <w:r>
        <w:rPr>
          <w:b/>
        </w:rPr>
        <w:t xml:space="preserve">Pos. = 79 Variable = </w:t>
      </w:r>
      <w:proofErr w:type="spellStart"/>
      <w:r>
        <w:rPr>
          <w:b/>
        </w:rPr>
        <w:t>Impact_SharedEMoped_TravelExpense</w:t>
      </w:r>
      <w:proofErr w:type="spellEnd"/>
      <w:r>
        <w:rPr>
          <w:b/>
        </w:rPr>
        <w:t xml:space="preserve"> </w:t>
      </w:r>
      <w:r>
        <w:rPr>
          <w:i/>
        </w:rPr>
        <w:t>Variable label = Impact of shared e-mopeds on monthly travel expense</w:t>
      </w:r>
    </w:p>
    <w:p w14:paraId="4BE34D90" w14:textId="57BFDFCF" w:rsidR="00861390" w:rsidRDefault="00000000">
      <w:r>
        <w:t>This variable is numeric</w:t>
      </w:r>
    </w:p>
    <w:p w14:paraId="6A236174" w14:textId="77777777" w:rsidR="00861390" w:rsidRDefault="00000000">
      <w:r>
        <w:t xml:space="preserve">Value label information for </w:t>
      </w:r>
      <w:proofErr w:type="spellStart"/>
      <w:r>
        <w:t>Impact_SharedEMoped_TravelExpense</w:t>
      </w:r>
      <w:proofErr w:type="spellEnd"/>
    </w:p>
    <w:p w14:paraId="6A5E9EAB" w14:textId="77777777" w:rsidR="00861390" w:rsidRDefault="00000000">
      <w:pPr>
        <w:ind w:left="400"/>
      </w:pPr>
      <w:r>
        <w:rPr>
          <w:sz w:val="20"/>
        </w:rPr>
        <w:t>Value = -9.0 Label = NA</w:t>
      </w:r>
    </w:p>
    <w:p w14:paraId="4AF9E5CE" w14:textId="77777777" w:rsidR="00861390" w:rsidRDefault="00000000">
      <w:pPr>
        <w:ind w:left="400"/>
      </w:pPr>
      <w:r>
        <w:rPr>
          <w:sz w:val="20"/>
        </w:rPr>
        <w:t>Value = 1.0 Label = Much decreased</w:t>
      </w:r>
    </w:p>
    <w:p w14:paraId="6FF1E7F3" w14:textId="77777777" w:rsidR="00861390" w:rsidRDefault="00000000">
      <w:pPr>
        <w:ind w:left="400"/>
      </w:pPr>
      <w:r>
        <w:rPr>
          <w:sz w:val="20"/>
        </w:rPr>
        <w:t>Value = 2.0 Label = Decreased</w:t>
      </w:r>
    </w:p>
    <w:p w14:paraId="2E5C467F" w14:textId="77777777" w:rsidR="00861390" w:rsidRDefault="00000000">
      <w:pPr>
        <w:ind w:left="400"/>
      </w:pPr>
      <w:r>
        <w:rPr>
          <w:sz w:val="20"/>
        </w:rPr>
        <w:t>Value = 3.0 Label = About the same</w:t>
      </w:r>
    </w:p>
    <w:p w14:paraId="25093B4C" w14:textId="77777777" w:rsidR="00861390" w:rsidRDefault="00000000">
      <w:pPr>
        <w:ind w:left="400"/>
      </w:pPr>
      <w:r>
        <w:rPr>
          <w:sz w:val="20"/>
        </w:rPr>
        <w:t>Value = 4.0 Label = Increased</w:t>
      </w:r>
    </w:p>
    <w:p w14:paraId="6E349F2F" w14:textId="77777777" w:rsidR="00861390" w:rsidRDefault="00000000">
      <w:pPr>
        <w:ind w:left="400"/>
      </w:pPr>
      <w:r>
        <w:rPr>
          <w:sz w:val="20"/>
        </w:rPr>
        <w:t>Value = 5.0 Label = Much increased</w:t>
      </w:r>
    </w:p>
    <w:p w14:paraId="73CBC056" w14:textId="77777777" w:rsidR="00861390" w:rsidRDefault="00000000">
      <w:pPr>
        <w:ind w:left="400"/>
      </w:pPr>
      <w:r>
        <w:rPr>
          <w:sz w:val="20"/>
        </w:rPr>
        <w:t>Value = 99.0 Label = Hardly ever use this form</w:t>
      </w:r>
    </w:p>
    <w:p w14:paraId="6A9EA398" w14:textId="77777777" w:rsidR="00861390" w:rsidRDefault="00861390"/>
    <w:p w14:paraId="62F6DDE6" w14:textId="77777777" w:rsidR="00861390" w:rsidRDefault="00000000">
      <w:r>
        <w:rPr>
          <w:b/>
        </w:rPr>
        <w:t xml:space="preserve">Pos. = 80 Variable = </w:t>
      </w:r>
      <w:proofErr w:type="spellStart"/>
      <w:r>
        <w:rPr>
          <w:b/>
        </w:rPr>
        <w:t>Impact_SharedEMoped_Satisfaction</w:t>
      </w:r>
      <w:proofErr w:type="spellEnd"/>
      <w:r>
        <w:rPr>
          <w:b/>
        </w:rPr>
        <w:t xml:space="preserve"> </w:t>
      </w:r>
      <w:r>
        <w:rPr>
          <w:i/>
        </w:rPr>
        <w:t>Variable label = Impact of shared e-mopeds on travel satisfaction</w:t>
      </w:r>
    </w:p>
    <w:p w14:paraId="33ABBF09" w14:textId="76F9EBDA" w:rsidR="00861390" w:rsidRDefault="00000000">
      <w:r>
        <w:t>This variable is numeric</w:t>
      </w:r>
    </w:p>
    <w:p w14:paraId="5ECC871F" w14:textId="77777777" w:rsidR="00861390" w:rsidRDefault="00000000">
      <w:r>
        <w:t xml:space="preserve">Value label information for </w:t>
      </w:r>
      <w:proofErr w:type="spellStart"/>
      <w:r>
        <w:t>Impact_SharedEMoped_Satisfaction</w:t>
      </w:r>
      <w:proofErr w:type="spellEnd"/>
    </w:p>
    <w:p w14:paraId="67689BB5" w14:textId="77777777" w:rsidR="00861390" w:rsidRDefault="00000000">
      <w:pPr>
        <w:ind w:left="400"/>
      </w:pPr>
      <w:r>
        <w:rPr>
          <w:sz w:val="20"/>
        </w:rPr>
        <w:t>Value = -9.0 Label = NA</w:t>
      </w:r>
    </w:p>
    <w:p w14:paraId="332A5ABA" w14:textId="77777777" w:rsidR="00861390" w:rsidRDefault="00000000">
      <w:pPr>
        <w:ind w:left="400"/>
      </w:pPr>
      <w:r>
        <w:rPr>
          <w:sz w:val="20"/>
        </w:rPr>
        <w:t>Value = 1.0 Label = Much decreased</w:t>
      </w:r>
    </w:p>
    <w:p w14:paraId="7AE76197" w14:textId="77777777" w:rsidR="00861390" w:rsidRDefault="00000000">
      <w:pPr>
        <w:ind w:left="400"/>
      </w:pPr>
      <w:r>
        <w:rPr>
          <w:sz w:val="20"/>
        </w:rPr>
        <w:t>Value = 2.0 Label = Decreased</w:t>
      </w:r>
    </w:p>
    <w:p w14:paraId="1997DDC3" w14:textId="77777777" w:rsidR="00861390" w:rsidRDefault="00000000">
      <w:pPr>
        <w:ind w:left="400"/>
      </w:pPr>
      <w:r>
        <w:rPr>
          <w:sz w:val="20"/>
        </w:rPr>
        <w:t>Value = 3.0 Label = About the same</w:t>
      </w:r>
    </w:p>
    <w:p w14:paraId="722337B6" w14:textId="77777777" w:rsidR="00861390" w:rsidRDefault="00000000">
      <w:pPr>
        <w:ind w:left="400"/>
      </w:pPr>
      <w:r>
        <w:rPr>
          <w:sz w:val="20"/>
        </w:rPr>
        <w:t>Value = 4.0 Label = Increased</w:t>
      </w:r>
    </w:p>
    <w:p w14:paraId="4C1D31F5" w14:textId="77777777" w:rsidR="00861390" w:rsidRDefault="00000000">
      <w:pPr>
        <w:ind w:left="400"/>
      </w:pPr>
      <w:r>
        <w:rPr>
          <w:sz w:val="20"/>
        </w:rPr>
        <w:t>Value = 5.0 Label = Much increased</w:t>
      </w:r>
    </w:p>
    <w:p w14:paraId="17127320" w14:textId="77777777" w:rsidR="00861390" w:rsidRDefault="00000000">
      <w:pPr>
        <w:ind w:left="400"/>
      </w:pPr>
      <w:r>
        <w:rPr>
          <w:sz w:val="20"/>
        </w:rPr>
        <w:t>Value = 99.0 Label = Hardly ever use this form</w:t>
      </w:r>
    </w:p>
    <w:p w14:paraId="39D7546A" w14:textId="77777777" w:rsidR="00861390" w:rsidRDefault="00861390"/>
    <w:p w14:paraId="14CE2C6B" w14:textId="77777777" w:rsidR="00861390" w:rsidRDefault="00000000">
      <w:r>
        <w:rPr>
          <w:b/>
        </w:rPr>
        <w:t xml:space="preserve">Pos. = 81 Variable = </w:t>
      </w:r>
      <w:proofErr w:type="spellStart"/>
      <w:r>
        <w:rPr>
          <w:b/>
        </w:rPr>
        <w:t>Purpose_SharedMicroMobility_Use</w:t>
      </w:r>
      <w:proofErr w:type="spellEnd"/>
      <w:r>
        <w:rPr>
          <w:b/>
        </w:rPr>
        <w:t xml:space="preserve"> </w:t>
      </w:r>
      <w:r>
        <w:rPr>
          <w:i/>
        </w:rPr>
        <w:t xml:space="preserve">Variable label = For what purpose(s) do you use (any of) shared </w:t>
      </w:r>
      <w:proofErr w:type="spellStart"/>
      <w:r>
        <w:rPr>
          <w:i/>
        </w:rPr>
        <w:t>micromobilities</w:t>
      </w:r>
      <w:proofErr w:type="spellEnd"/>
      <w:r>
        <w:rPr>
          <w:i/>
        </w:rPr>
        <w:t>? Select all that apply - Selected Choice</w:t>
      </w:r>
    </w:p>
    <w:p w14:paraId="2889AF68" w14:textId="73AF3B80" w:rsidR="00861390" w:rsidRDefault="00000000">
      <w:pPr>
        <w:rPr>
          <w:rFonts w:eastAsia="宋体"/>
          <w:lang w:eastAsia="zh-CN"/>
        </w:rPr>
      </w:pPr>
      <w:r>
        <w:t xml:space="preserve">This variable is </w:t>
      </w:r>
      <w:r w:rsidR="0019296F">
        <w:rPr>
          <w:rFonts w:eastAsia="宋体" w:hint="eastAsia"/>
          <w:lang w:eastAsia="zh-CN"/>
        </w:rPr>
        <w:t>string</w:t>
      </w:r>
    </w:p>
    <w:p w14:paraId="3E2DD3E2" w14:textId="77777777" w:rsidR="0019296F" w:rsidRPr="0019296F" w:rsidRDefault="0019296F">
      <w:pPr>
        <w:rPr>
          <w:rFonts w:eastAsia="宋体"/>
          <w:lang w:eastAsia="zh-CN"/>
        </w:rPr>
      </w:pPr>
    </w:p>
    <w:p w14:paraId="451ADE35" w14:textId="77777777" w:rsidR="00861390" w:rsidRDefault="00000000">
      <w:r>
        <w:rPr>
          <w:b/>
        </w:rPr>
        <w:t xml:space="preserve">Pos. = 82 Variable = </w:t>
      </w:r>
      <w:proofErr w:type="spellStart"/>
      <w:r>
        <w:rPr>
          <w:b/>
        </w:rPr>
        <w:t>SPImpact_SharedBike_Car</w:t>
      </w:r>
      <w:proofErr w:type="spellEnd"/>
      <w:r>
        <w:rPr>
          <w:b/>
        </w:rPr>
        <w:t xml:space="preserve"> </w:t>
      </w:r>
      <w:r>
        <w:rPr>
          <w:i/>
        </w:rPr>
        <w:t>Variable label = Thinking about your trips in the past week. If you could have used shared bikes more or less according to your preference, how would the use of other forms of transport be impacted? - Car</w:t>
      </w:r>
    </w:p>
    <w:p w14:paraId="32CB5E49" w14:textId="6CD9FA5C" w:rsidR="00861390" w:rsidRDefault="00000000">
      <w:r>
        <w:t>This variable is numeric</w:t>
      </w:r>
    </w:p>
    <w:p w14:paraId="3EECF7DA" w14:textId="77777777" w:rsidR="00861390" w:rsidRDefault="00000000">
      <w:r>
        <w:t xml:space="preserve">Value label information for </w:t>
      </w:r>
      <w:proofErr w:type="spellStart"/>
      <w:r>
        <w:t>SPImpact_SharedBike_Car</w:t>
      </w:r>
      <w:proofErr w:type="spellEnd"/>
    </w:p>
    <w:p w14:paraId="23ED3E2A" w14:textId="77777777" w:rsidR="00861390" w:rsidRDefault="00000000">
      <w:pPr>
        <w:ind w:left="400"/>
      </w:pPr>
      <w:r>
        <w:rPr>
          <w:sz w:val="20"/>
        </w:rPr>
        <w:t>Value = -9.0 Label = NA</w:t>
      </w:r>
    </w:p>
    <w:p w14:paraId="5F768E2C" w14:textId="77777777" w:rsidR="00861390" w:rsidRDefault="00000000">
      <w:pPr>
        <w:ind w:left="400"/>
      </w:pPr>
      <w:r>
        <w:rPr>
          <w:sz w:val="20"/>
        </w:rPr>
        <w:t>Value = 1.0 Label = Much Decreased</w:t>
      </w:r>
    </w:p>
    <w:p w14:paraId="623921AC" w14:textId="77777777" w:rsidR="00861390" w:rsidRDefault="00000000">
      <w:pPr>
        <w:ind w:left="400"/>
      </w:pPr>
      <w:r>
        <w:rPr>
          <w:sz w:val="20"/>
        </w:rPr>
        <w:t>Value = 2.0 Label = Decreased</w:t>
      </w:r>
    </w:p>
    <w:p w14:paraId="44CDAEB5" w14:textId="77777777" w:rsidR="00861390" w:rsidRDefault="00000000">
      <w:pPr>
        <w:ind w:left="400"/>
      </w:pPr>
      <w:r>
        <w:rPr>
          <w:sz w:val="20"/>
        </w:rPr>
        <w:t>Value = 3.0 Label = About the Same</w:t>
      </w:r>
    </w:p>
    <w:p w14:paraId="21B42CD3" w14:textId="77777777" w:rsidR="00861390" w:rsidRDefault="00000000">
      <w:pPr>
        <w:ind w:left="400"/>
      </w:pPr>
      <w:r>
        <w:rPr>
          <w:sz w:val="20"/>
        </w:rPr>
        <w:t>Value = 4.0 Label = Increased</w:t>
      </w:r>
    </w:p>
    <w:p w14:paraId="182850AE" w14:textId="77777777" w:rsidR="00861390" w:rsidRDefault="00000000">
      <w:pPr>
        <w:ind w:left="400"/>
      </w:pPr>
      <w:r>
        <w:rPr>
          <w:sz w:val="20"/>
        </w:rPr>
        <w:t>Value = 5.0 Label = Much Increased</w:t>
      </w:r>
    </w:p>
    <w:p w14:paraId="5DABD543" w14:textId="77777777" w:rsidR="00861390" w:rsidRDefault="00000000">
      <w:pPr>
        <w:ind w:left="400"/>
      </w:pPr>
      <w:r>
        <w:rPr>
          <w:sz w:val="20"/>
        </w:rPr>
        <w:t>Value = 99.0 Label = Hardly Ever Use This Form</w:t>
      </w:r>
    </w:p>
    <w:p w14:paraId="24215212" w14:textId="77777777" w:rsidR="00861390" w:rsidRDefault="00861390"/>
    <w:p w14:paraId="2D563124" w14:textId="77777777" w:rsidR="00861390" w:rsidRDefault="00000000">
      <w:r>
        <w:rPr>
          <w:b/>
        </w:rPr>
        <w:t xml:space="preserve">Pos. = 83 Variable = </w:t>
      </w:r>
      <w:proofErr w:type="spellStart"/>
      <w:r>
        <w:rPr>
          <w:b/>
        </w:rPr>
        <w:t>SPImpact_SharedBike_RPT</w:t>
      </w:r>
      <w:proofErr w:type="spellEnd"/>
      <w:r>
        <w:rPr>
          <w:b/>
        </w:rPr>
        <w:t xml:space="preserve"> </w:t>
      </w:r>
      <w:r>
        <w:rPr>
          <w:i/>
        </w:rPr>
        <w:t>Variable label = Thinking about your trips in the past week. If you could have used shared bikes more or less according to your preference, how would the use of other forms of transport be impacted? - Regional public transport</w:t>
      </w:r>
    </w:p>
    <w:p w14:paraId="5EA7F92F" w14:textId="0166987B" w:rsidR="00861390" w:rsidRDefault="00000000">
      <w:r>
        <w:t>This variable is numeric</w:t>
      </w:r>
    </w:p>
    <w:p w14:paraId="6D0F685F" w14:textId="77777777" w:rsidR="00861390" w:rsidRDefault="00000000">
      <w:r>
        <w:t xml:space="preserve">Value label information for </w:t>
      </w:r>
      <w:proofErr w:type="spellStart"/>
      <w:r>
        <w:t>SPImpact_SharedBike_RPT</w:t>
      </w:r>
      <w:proofErr w:type="spellEnd"/>
    </w:p>
    <w:p w14:paraId="0323FEB9" w14:textId="77777777" w:rsidR="00861390" w:rsidRDefault="00000000">
      <w:pPr>
        <w:ind w:left="400"/>
      </w:pPr>
      <w:r>
        <w:rPr>
          <w:sz w:val="20"/>
        </w:rPr>
        <w:t>Value = -9.0 Label = NA</w:t>
      </w:r>
    </w:p>
    <w:p w14:paraId="16EFBC93" w14:textId="77777777" w:rsidR="00861390" w:rsidRDefault="00000000">
      <w:pPr>
        <w:ind w:left="400"/>
      </w:pPr>
      <w:r>
        <w:rPr>
          <w:sz w:val="20"/>
        </w:rPr>
        <w:t>Value = 1.0 Label = Much Decreased</w:t>
      </w:r>
    </w:p>
    <w:p w14:paraId="0622242E" w14:textId="77777777" w:rsidR="00861390" w:rsidRDefault="00000000">
      <w:pPr>
        <w:ind w:left="400"/>
      </w:pPr>
      <w:r>
        <w:rPr>
          <w:sz w:val="20"/>
        </w:rPr>
        <w:t>Value = 2.0 Label = Decreased</w:t>
      </w:r>
    </w:p>
    <w:p w14:paraId="66D2BBD8" w14:textId="77777777" w:rsidR="00861390" w:rsidRDefault="00000000">
      <w:pPr>
        <w:ind w:left="400"/>
      </w:pPr>
      <w:r>
        <w:rPr>
          <w:sz w:val="20"/>
        </w:rPr>
        <w:t>Value = 3.0 Label = About the Same</w:t>
      </w:r>
    </w:p>
    <w:p w14:paraId="3D7D4415" w14:textId="77777777" w:rsidR="00861390" w:rsidRDefault="00000000">
      <w:pPr>
        <w:ind w:left="400"/>
      </w:pPr>
      <w:r>
        <w:rPr>
          <w:sz w:val="20"/>
        </w:rPr>
        <w:t>Value = 4.0 Label = Increased</w:t>
      </w:r>
    </w:p>
    <w:p w14:paraId="09A9A1B7" w14:textId="77777777" w:rsidR="00861390" w:rsidRDefault="00000000">
      <w:pPr>
        <w:ind w:left="400"/>
      </w:pPr>
      <w:r>
        <w:rPr>
          <w:sz w:val="20"/>
        </w:rPr>
        <w:t>Value = 5.0 Label = Much Increased</w:t>
      </w:r>
    </w:p>
    <w:p w14:paraId="4BAD92EA" w14:textId="77777777" w:rsidR="00861390" w:rsidRDefault="00000000">
      <w:pPr>
        <w:ind w:left="400"/>
      </w:pPr>
      <w:r>
        <w:rPr>
          <w:sz w:val="20"/>
        </w:rPr>
        <w:lastRenderedPageBreak/>
        <w:t>Value = 99.0 Label = Hardly Ever Use This Form</w:t>
      </w:r>
    </w:p>
    <w:p w14:paraId="5CEA0601" w14:textId="77777777" w:rsidR="00861390" w:rsidRDefault="00861390"/>
    <w:p w14:paraId="18F53CE4" w14:textId="77777777" w:rsidR="00861390" w:rsidRDefault="00000000">
      <w:r>
        <w:rPr>
          <w:b/>
        </w:rPr>
        <w:t xml:space="preserve">Pos. = 84 Variable = </w:t>
      </w:r>
      <w:proofErr w:type="spellStart"/>
      <w:r>
        <w:rPr>
          <w:b/>
        </w:rPr>
        <w:t>SPImpact_SharedBike_LPT</w:t>
      </w:r>
      <w:proofErr w:type="spellEnd"/>
      <w:r>
        <w:rPr>
          <w:b/>
        </w:rPr>
        <w:t xml:space="preserve"> </w:t>
      </w:r>
      <w:r>
        <w:rPr>
          <w:i/>
        </w:rPr>
        <w:t>Variable label = Thinking about your trips in the past week. If you could have used shared bikes more or less according to your preference, how would the use of other forms of transport be impacted? - Local public transport (BTM)</w:t>
      </w:r>
    </w:p>
    <w:p w14:paraId="132DB938" w14:textId="57F4604D" w:rsidR="00861390" w:rsidRDefault="00000000">
      <w:r>
        <w:t>This variable is numeric</w:t>
      </w:r>
    </w:p>
    <w:p w14:paraId="5C274A45" w14:textId="77777777" w:rsidR="00861390" w:rsidRDefault="00000000">
      <w:r>
        <w:t xml:space="preserve">Value label information for </w:t>
      </w:r>
      <w:proofErr w:type="spellStart"/>
      <w:r>
        <w:t>SPImpact_SharedBike_LPT</w:t>
      </w:r>
      <w:proofErr w:type="spellEnd"/>
    </w:p>
    <w:p w14:paraId="6A592A5B" w14:textId="77777777" w:rsidR="00861390" w:rsidRDefault="00000000">
      <w:pPr>
        <w:ind w:left="400"/>
      </w:pPr>
      <w:r>
        <w:rPr>
          <w:sz w:val="20"/>
        </w:rPr>
        <w:t>Value = -9.0 Label = NA</w:t>
      </w:r>
    </w:p>
    <w:p w14:paraId="79BAD779" w14:textId="77777777" w:rsidR="00861390" w:rsidRDefault="00000000">
      <w:pPr>
        <w:ind w:left="400"/>
      </w:pPr>
      <w:r>
        <w:rPr>
          <w:sz w:val="20"/>
        </w:rPr>
        <w:t>Value = 1.0 Label = Much Decreased</w:t>
      </w:r>
    </w:p>
    <w:p w14:paraId="0FE924D0" w14:textId="77777777" w:rsidR="00861390" w:rsidRDefault="00000000">
      <w:pPr>
        <w:ind w:left="400"/>
      </w:pPr>
      <w:r>
        <w:rPr>
          <w:sz w:val="20"/>
        </w:rPr>
        <w:t>Value = 2.0 Label = Decreased</w:t>
      </w:r>
    </w:p>
    <w:p w14:paraId="7E35E9BE" w14:textId="77777777" w:rsidR="00861390" w:rsidRDefault="00000000">
      <w:pPr>
        <w:ind w:left="400"/>
      </w:pPr>
      <w:r>
        <w:rPr>
          <w:sz w:val="20"/>
        </w:rPr>
        <w:t>Value = 3.0 Label = About the Same</w:t>
      </w:r>
    </w:p>
    <w:p w14:paraId="75552857" w14:textId="77777777" w:rsidR="00861390" w:rsidRDefault="00000000">
      <w:pPr>
        <w:ind w:left="400"/>
      </w:pPr>
      <w:r>
        <w:rPr>
          <w:sz w:val="20"/>
        </w:rPr>
        <w:t>Value = 4.0 Label = Increased</w:t>
      </w:r>
    </w:p>
    <w:p w14:paraId="5EF9776E" w14:textId="77777777" w:rsidR="00861390" w:rsidRDefault="00000000">
      <w:pPr>
        <w:ind w:left="400"/>
      </w:pPr>
      <w:r>
        <w:rPr>
          <w:sz w:val="20"/>
        </w:rPr>
        <w:t>Value = 5.0 Label = Much Increased</w:t>
      </w:r>
    </w:p>
    <w:p w14:paraId="2367B179" w14:textId="77777777" w:rsidR="00861390" w:rsidRDefault="00000000">
      <w:pPr>
        <w:ind w:left="400"/>
      </w:pPr>
      <w:r>
        <w:rPr>
          <w:sz w:val="20"/>
        </w:rPr>
        <w:t>Value = 99.0 Label = Hardly Ever Use This Form</w:t>
      </w:r>
    </w:p>
    <w:p w14:paraId="5C1021C2" w14:textId="77777777" w:rsidR="00861390" w:rsidRDefault="00861390"/>
    <w:p w14:paraId="71EBEF28" w14:textId="77777777" w:rsidR="00861390" w:rsidRDefault="00000000">
      <w:r>
        <w:rPr>
          <w:b/>
        </w:rPr>
        <w:t xml:space="preserve">Pos. = 85 Variable = </w:t>
      </w:r>
      <w:proofErr w:type="spellStart"/>
      <w:r>
        <w:rPr>
          <w:b/>
        </w:rPr>
        <w:t>SPImpact_SharedBike_Walk</w:t>
      </w:r>
      <w:proofErr w:type="spellEnd"/>
      <w:r>
        <w:rPr>
          <w:b/>
        </w:rPr>
        <w:t xml:space="preserve"> </w:t>
      </w:r>
      <w:r>
        <w:rPr>
          <w:i/>
        </w:rPr>
        <w:t>Variable label = Thinking about your trips in the past week. If you could have used shared bikes more or less according to your preference, how would the use of other forms of transport be impacted? - Walking</w:t>
      </w:r>
    </w:p>
    <w:p w14:paraId="0342D004" w14:textId="551F5DF6" w:rsidR="00861390" w:rsidRDefault="00000000">
      <w:r>
        <w:t>This variable is numeric</w:t>
      </w:r>
    </w:p>
    <w:p w14:paraId="3532CDF2" w14:textId="77777777" w:rsidR="00861390" w:rsidRDefault="00000000">
      <w:r>
        <w:t xml:space="preserve">Value label information for </w:t>
      </w:r>
      <w:proofErr w:type="spellStart"/>
      <w:r>
        <w:t>SPImpact_SharedBike_Walk</w:t>
      </w:r>
      <w:proofErr w:type="spellEnd"/>
    </w:p>
    <w:p w14:paraId="791381FF" w14:textId="77777777" w:rsidR="00861390" w:rsidRDefault="00000000">
      <w:pPr>
        <w:ind w:left="400"/>
      </w:pPr>
      <w:r>
        <w:rPr>
          <w:sz w:val="20"/>
        </w:rPr>
        <w:t>Value = -9.0 Label = NA</w:t>
      </w:r>
    </w:p>
    <w:p w14:paraId="7C6F169C" w14:textId="77777777" w:rsidR="00861390" w:rsidRDefault="00000000">
      <w:pPr>
        <w:ind w:left="400"/>
      </w:pPr>
      <w:r>
        <w:rPr>
          <w:sz w:val="20"/>
        </w:rPr>
        <w:t>Value = 1.0 Label = Much Decreased</w:t>
      </w:r>
    </w:p>
    <w:p w14:paraId="4CC34BFE" w14:textId="77777777" w:rsidR="00861390" w:rsidRDefault="00000000">
      <w:pPr>
        <w:ind w:left="400"/>
      </w:pPr>
      <w:r>
        <w:rPr>
          <w:sz w:val="20"/>
        </w:rPr>
        <w:t>Value = 2.0 Label = Decreased</w:t>
      </w:r>
    </w:p>
    <w:p w14:paraId="7B4729B5" w14:textId="77777777" w:rsidR="00861390" w:rsidRDefault="00000000">
      <w:pPr>
        <w:ind w:left="400"/>
      </w:pPr>
      <w:r>
        <w:rPr>
          <w:sz w:val="20"/>
        </w:rPr>
        <w:t>Value = 3.0 Label = About the Same</w:t>
      </w:r>
    </w:p>
    <w:p w14:paraId="74180E2B" w14:textId="77777777" w:rsidR="00861390" w:rsidRDefault="00000000">
      <w:pPr>
        <w:ind w:left="400"/>
      </w:pPr>
      <w:r>
        <w:rPr>
          <w:sz w:val="20"/>
        </w:rPr>
        <w:t>Value = 4.0 Label = Increased</w:t>
      </w:r>
    </w:p>
    <w:p w14:paraId="59E48CEB" w14:textId="77777777" w:rsidR="00861390" w:rsidRDefault="00000000">
      <w:pPr>
        <w:ind w:left="400"/>
      </w:pPr>
      <w:r>
        <w:rPr>
          <w:sz w:val="20"/>
        </w:rPr>
        <w:t>Value = 5.0 Label = Much Increased</w:t>
      </w:r>
    </w:p>
    <w:p w14:paraId="2FFEF29B" w14:textId="77777777" w:rsidR="00861390" w:rsidRDefault="00000000">
      <w:pPr>
        <w:ind w:left="400"/>
      </w:pPr>
      <w:r>
        <w:rPr>
          <w:sz w:val="20"/>
        </w:rPr>
        <w:t>Value = 99.0 Label = Hardly Ever Use This Form</w:t>
      </w:r>
    </w:p>
    <w:p w14:paraId="62ADF8FA" w14:textId="77777777" w:rsidR="00861390" w:rsidRDefault="00861390"/>
    <w:p w14:paraId="47357266" w14:textId="77777777" w:rsidR="00861390" w:rsidRDefault="00000000">
      <w:r>
        <w:rPr>
          <w:b/>
        </w:rPr>
        <w:lastRenderedPageBreak/>
        <w:t xml:space="preserve">Pos. = 86 Variable = </w:t>
      </w:r>
      <w:proofErr w:type="spellStart"/>
      <w:r>
        <w:rPr>
          <w:b/>
        </w:rPr>
        <w:t>SPImpact_SharedBike_Bike</w:t>
      </w:r>
      <w:proofErr w:type="spellEnd"/>
      <w:r>
        <w:rPr>
          <w:b/>
        </w:rPr>
        <w:t xml:space="preserve"> </w:t>
      </w:r>
      <w:r>
        <w:rPr>
          <w:i/>
        </w:rPr>
        <w:t>Variable label = Thinking about your trips in the past week. If you could have used shared bikes more or less according to your preference, how would the use of other forms of transport be impacted? - Bike (self- or family-owned)</w:t>
      </w:r>
    </w:p>
    <w:p w14:paraId="68729C40" w14:textId="2F649291" w:rsidR="00861390" w:rsidRDefault="00000000">
      <w:r>
        <w:t>This variable is numeric</w:t>
      </w:r>
    </w:p>
    <w:p w14:paraId="0FE1445B" w14:textId="77777777" w:rsidR="00861390" w:rsidRDefault="00000000">
      <w:r>
        <w:t xml:space="preserve">Value label information for </w:t>
      </w:r>
      <w:proofErr w:type="spellStart"/>
      <w:r>
        <w:t>SPImpact_SharedBike_Bike</w:t>
      </w:r>
      <w:proofErr w:type="spellEnd"/>
    </w:p>
    <w:p w14:paraId="50080943" w14:textId="77777777" w:rsidR="00861390" w:rsidRDefault="00000000">
      <w:pPr>
        <w:ind w:left="400"/>
      </w:pPr>
      <w:r>
        <w:rPr>
          <w:sz w:val="20"/>
        </w:rPr>
        <w:t>Value = -9.0 Label = NA</w:t>
      </w:r>
    </w:p>
    <w:p w14:paraId="5F581DA3" w14:textId="77777777" w:rsidR="00861390" w:rsidRDefault="00000000">
      <w:pPr>
        <w:ind w:left="400"/>
      </w:pPr>
      <w:r>
        <w:rPr>
          <w:sz w:val="20"/>
        </w:rPr>
        <w:t>Value = 1.0 Label = Much Decreased</w:t>
      </w:r>
    </w:p>
    <w:p w14:paraId="5275EF4C" w14:textId="77777777" w:rsidR="00861390" w:rsidRDefault="00000000">
      <w:pPr>
        <w:ind w:left="400"/>
      </w:pPr>
      <w:r>
        <w:rPr>
          <w:sz w:val="20"/>
        </w:rPr>
        <w:t>Value = 2.0 Label = Decreased</w:t>
      </w:r>
    </w:p>
    <w:p w14:paraId="116A24D5" w14:textId="77777777" w:rsidR="00861390" w:rsidRDefault="00000000">
      <w:pPr>
        <w:ind w:left="400"/>
      </w:pPr>
      <w:r>
        <w:rPr>
          <w:sz w:val="20"/>
        </w:rPr>
        <w:t>Value = 3.0 Label = About the Same</w:t>
      </w:r>
    </w:p>
    <w:p w14:paraId="3013BA46" w14:textId="77777777" w:rsidR="00861390" w:rsidRDefault="00000000">
      <w:pPr>
        <w:ind w:left="400"/>
      </w:pPr>
      <w:r>
        <w:rPr>
          <w:sz w:val="20"/>
        </w:rPr>
        <w:t>Value = 4.0 Label = Increased</w:t>
      </w:r>
    </w:p>
    <w:p w14:paraId="7FDDE06C" w14:textId="77777777" w:rsidR="00861390" w:rsidRDefault="00000000">
      <w:pPr>
        <w:ind w:left="400"/>
      </w:pPr>
      <w:r>
        <w:rPr>
          <w:sz w:val="20"/>
        </w:rPr>
        <w:t>Value = 5.0 Label = Much Increased</w:t>
      </w:r>
    </w:p>
    <w:p w14:paraId="7DF79CFF" w14:textId="77777777" w:rsidR="00861390" w:rsidRDefault="00000000">
      <w:pPr>
        <w:ind w:left="400"/>
      </w:pPr>
      <w:r>
        <w:rPr>
          <w:sz w:val="20"/>
        </w:rPr>
        <w:t>Value = 99.0 Label = Hardly Ever Use This Form</w:t>
      </w:r>
    </w:p>
    <w:p w14:paraId="1F4ED5F4" w14:textId="77777777" w:rsidR="00861390" w:rsidRDefault="00861390"/>
    <w:p w14:paraId="2E72BA19" w14:textId="77777777" w:rsidR="00861390" w:rsidRDefault="00000000">
      <w:r>
        <w:rPr>
          <w:b/>
        </w:rPr>
        <w:t xml:space="preserve">Pos. = 87 Variable = </w:t>
      </w:r>
      <w:proofErr w:type="spellStart"/>
      <w:r>
        <w:rPr>
          <w:b/>
        </w:rPr>
        <w:t>SPImpact_SharedBike_EBike</w:t>
      </w:r>
      <w:proofErr w:type="spellEnd"/>
      <w:r>
        <w:rPr>
          <w:b/>
        </w:rPr>
        <w:t xml:space="preserve"> </w:t>
      </w:r>
      <w:r>
        <w:rPr>
          <w:i/>
        </w:rPr>
        <w:t>Variable label = Thinking about your trips in the past week. If you could have used shared bikes more or less according to your preference, how would the use of other forms of transport be impacted? - E-bike (self- or family-owned)</w:t>
      </w:r>
    </w:p>
    <w:p w14:paraId="025A1D5D" w14:textId="4057833E" w:rsidR="00861390" w:rsidRDefault="00000000">
      <w:r>
        <w:t>This variable is numeric</w:t>
      </w:r>
    </w:p>
    <w:p w14:paraId="562528D0" w14:textId="77777777" w:rsidR="00861390" w:rsidRDefault="00000000">
      <w:r>
        <w:t xml:space="preserve">Value label information for </w:t>
      </w:r>
      <w:proofErr w:type="spellStart"/>
      <w:r>
        <w:t>SPImpact_SharedBike_EBike</w:t>
      </w:r>
      <w:proofErr w:type="spellEnd"/>
    </w:p>
    <w:p w14:paraId="6A9B9DF6" w14:textId="77777777" w:rsidR="00861390" w:rsidRDefault="00000000">
      <w:pPr>
        <w:ind w:left="400"/>
      </w:pPr>
      <w:r>
        <w:rPr>
          <w:sz w:val="20"/>
        </w:rPr>
        <w:t>Value = -9.0 Label = NA</w:t>
      </w:r>
    </w:p>
    <w:p w14:paraId="6F07D482" w14:textId="77777777" w:rsidR="00861390" w:rsidRDefault="00000000">
      <w:pPr>
        <w:ind w:left="400"/>
      </w:pPr>
      <w:r>
        <w:rPr>
          <w:sz w:val="20"/>
        </w:rPr>
        <w:t>Value = 1.0 Label = Much Decreased</w:t>
      </w:r>
    </w:p>
    <w:p w14:paraId="1A707FE2" w14:textId="77777777" w:rsidR="00861390" w:rsidRDefault="00000000">
      <w:pPr>
        <w:ind w:left="400"/>
      </w:pPr>
      <w:r>
        <w:rPr>
          <w:sz w:val="20"/>
        </w:rPr>
        <w:t>Value = 2.0 Label = Decreased</w:t>
      </w:r>
    </w:p>
    <w:p w14:paraId="68E6AFEE" w14:textId="77777777" w:rsidR="00861390" w:rsidRDefault="00000000">
      <w:pPr>
        <w:ind w:left="400"/>
      </w:pPr>
      <w:r>
        <w:rPr>
          <w:sz w:val="20"/>
        </w:rPr>
        <w:t>Value = 3.0 Label = About the Same</w:t>
      </w:r>
    </w:p>
    <w:p w14:paraId="74F82B74" w14:textId="77777777" w:rsidR="00861390" w:rsidRDefault="00000000">
      <w:pPr>
        <w:ind w:left="400"/>
      </w:pPr>
      <w:r>
        <w:rPr>
          <w:sz w:val="20"/>
        </w:rPr>
        <w:t>Value = 4.0 Label = Increased</w:t>
      </w:r>
    </w:p>
    <w:p w14:paraId="6FA7F3DA" w14:textId="77777777" w:rsidR="00861390" w:rsidRDefault="00000000">
      <w:pPr>
        <w:ind w:left="400"/>
      </w:pPr>
      <w:r>
        <w:rPr>
          <w:sz w:val="20"/>
        </w:rPr>
        <w:t>Value = 5.0 Label = Much Increased</w:t>
      </w:r>
    </w:p>
    <w:p w14:paraId="1942F5FF" w14:textId="77777777" w:rsidR="00861390" w:rsidRDefault="00000000">
      <w:pPr>
        <w:ind w:left="400"/>
      </w:pPr>
      <w:r>
        <w:rPr>
          <w:sz w:val="20"/>
        </w:rPr>
        <w:t>Value = 99.0 Label = Hardly Ever Use This Form</w:t>
      </w:r>
    </w:p>
    <w:p w14:paraId="38E3FE98" w14:textId="77777777" w:rsidR="00861390" w:rsidRDefault="00861390"/>
    <w:p w14:paraId="1DAAE796" w14:textId="77777777" w:rsidR="00861390" w:rsidRDefault="00000000">
      <w:r>
        <w:rPr>
          <w:b/>
        </w:rPr>
        <w:lastRenderedPageBreak/>
        <w:t xml:space="preserve">Pos. = 88 Variable = </w:t>
      </w:r>
      <w:proofErr w:type="spellStart"/>
      <w:r>
        <w:rPr>
          <w:b/>
        </w:rPr>
        <w:t>SPImpact_SharedBike_Taxi</w:t>
      </w:r>
      <w:proofErr w:type="spellEnd"/>
      <w:r>
        <w:rPr>
          <w:b/>
        </w:rPr>
        <w:t xml:space="preserve"> </w:t>
      </w:r>
      <w:r>
        <w:rPr>
          <w:i/>
        </w:rPr>
        <w:t>Variable label = Thinking about your trips in the past week. If you could have used shared bikes more or less according to your preference, how would the use of other forms of transport be impacted? - Taxi</w:t>
      </w:r>
    </w:p>
    <w:p w14:paraId="40831B37" w14:textId="7852AEB2" w:rsidR="00861390" w:rsidRDefault="00000000">
      <w:r>
        <w:t>This variable is numeric</w:t>
      </w:r>
    </w:p>
    <w:p w14:paraId="00B7EFE4" w14:textId="77777777" w:rsidR="00861390" w:rsidRDefault="00000000">
      <w:r>
        <w:t xml:space="preserve">Value label information for </w:t>
      </w:r>
      <w:proofErr w:type="spellStart"/>
      <w:r>
        <w:t>SPImpact_SharedBike_Taxi</w:t>
      </w:r>
      <w:proofErr w:type="spellEnd"/>
    </w:p>
    <w:p w14:paraId="2B7AA850" w14:textId="77777777" w:rsidR="00861390" w:rsidRDefault="00000000">
      <w:pPr>
        <w:ind w:left="400"/>
      </w:pPr>
      <w:r>
        <w:rPr>
          <w:sz w:val="20"/>
        </w:rPr>
        <w:t>Value = -9.0 Label = NA</w:t>
      </w:r>
    </w:p>
    <w:p w14:paraId="1B97DE88" w14:textId="77777777" w:rsidR="00861390" w:rsidRDefault="00000000">
      <w:pPr>
        <w:ind w:left="400"/>
      </w:pPr>
      <w:r>
        <w:rPr>
          <w:sz w:val="20"/>
        </w:rPr>
        <w:t>Value = 1.0 Label = Much Decreased</w:t>
      </w:r>
    </w:p>
    <w:p w14:paraId="2C40C1BD" w14:textId="77777777" w:rsidR="00861390" w:rsidRDefault="00000000">
      <w:pPr>
        <w:ind w:left="400"/>
      </w:pPr>
      <w:r>
        <w:rPr>
          <w:sz w:val="20"/>
        </w:rPr>
        <w:t>Value = 2.0 Label = Decreased</w:t>
      </w:r>
    </w:p>
    <w:p w14:paraId="4B5545F1" w14:textId="77777777" w:rsidR="00861390" w:rsidRDefault="00000000">
      <w:pPr>
        <w:ind w:left="400"/>
      </w:pPr>
      <w:r>
        <w:rPr>
          <w:sz w:val="20"/>
        </w:rPr>
        <w:t>Value = 3.0 Label = About the Same</w:t>
      </w:r>
    </w:p>
    <w:p w14:paraId="2168FB51" w14:textId="77777777" w:rsidR="00861390" w:rsidRDefault="00000000">
      <w:pPr>
        <w:ind w:left="400"/>
      </w:pPr>
      <w:r>
        <w:rPr>
          <w:sz w:val="20"/>
        </w:rPr>
        <w:t>Value = 4.0 Label = Increased</w:t>
      </w:r>
    </w:p>
    <w:p w14:paraId="537E1C9B" w14:textId="77777777" w:rsidR="00861390" w:rsidRDefault="00000000">
      <w:pPr>
        <w:ind w:left="400"/>
      </w:pPr>
      <w:r>
        <w:rPr>
          <w:sz w:val="20"/>
        </w:rPr>
        <w:t>Value = 5.0 Label = Much Increased</w:t>
      </w:r>
    </w:p>
    <w:p w14:paraId="281C3968" w14:textId="77777777" w:rsidR="00861390" w:rsidRDefault="00000000">
      <w:pPr>
        <w:ind w:left="400"/>
      </w:pPr>
      <w:r>
        <w:rPr>
          <w:sz w:val="20"/>
        </w:rPr>
        <w:t>Value = 99.0 Label = Hardly Ever Use This Form</w:t>
      </w:r>
    </w:p>
    <w:p w14:paraId="5DD30F1D" w14:textId="77777777" w:rsidR="00861390" w:rsidRDefault="00861390"/>
    <w:p w14:paraId="04F7BE8E" w14:textId="77777777" w:rsidR="00861390" w:rsidRDefault="00000000">
      <w:r>
        <w:rPr>
          <w:b/>
        </w:rPr>
        <w:t xml:space="preserve">Pos. = 89 Variable = </w:t>
      </w:r>
      <w:proofErr w:type="spellStart"/>
      <w:r>
        <w:rPr>
          <w:b/>
        </w:rPr>
        <w:t>SPImpact_SharedEBike_Car</w:t>
      </w:r>
      <w:proofErr w:type="spellEnd"/>
      <w:r>
        <w:rPr>
          <w:b/>
        </w:rPr>
        <w:t xml:space="preserve"> </w:t>
      </w:r>
      <w:r>
        <w:rPr>
          <w:i/>
        </w:rPr>
        <w:t>Variable label = Thinking about your trips in the past week. If you could have used shared e-bikes more or less according to your preference, how would the use of other forms of transport be impacted? - Car</w:t>
      </w:r>
    </w:p>
    <w:p w14:paraId="2F55FA18" w14:textId="1704E651" w:rsidR="00861390" w:rsidRDefault="00000000">
      <w:r>
        <w:t>This variable is numeric</w:t>
      </w:r>
    </w:p>
    <w:p w14:paraId="10684084" w14:textId="77777777" w:rsidR="00861390" w:rsidRDefault="00000000">
      <w:r>
        <w:t xml:space="preserve">Value label information for </w:t>
      </w:r>
      <w:proofErr w:type="spellStart"/>
      <w:r>
        <w:t>SPImpact_SharedEBike_Car</w:t>
      </w:r>
      <w:proofErr w:type="spellEnd"/>
    </w:p>
    <w:p w14:paraId="0A7FBA9C" w14:textId="77777777" w:rsidR="00861390" w:rsidRDefault="00000000">
      <w:pPr>
        <w:ind w:left="400"/>
      </w:pPr>
      <w:r>
        <w:rPr>
          <w:sz w:val="20"/>
        </w:rPr>
        <w:t>Value = -9.0 Label = NA</w:t>
      </w:r>
    </w:p>
    <w:p w14:paraId="61269E0E" w14:textId="77777777" w:rsidR="00861390" w:rsidRDefault="00000000">
      <w:pPr>
        <w:ind w:left="400"/>
      </w:pPr>
      <w:r>
        <w:rPr>
          <w:sz w:val="20"/>
        </w:rPr>
        <w:t>Value = 1.0 Label = Much Decreased</w:t>
      </w:r>
    </w:p>
    <w:p w14:paraId="218A5F72" w14:textId="77777777" w:rsidR="00861390" w:rsidRDefault="00000000">
      <w:pPr>
        <w:ind w:left="400"/>
      </w:pPr>
      <w:r>
        <w:rPr>
          <w:sz w:val="20"/>
        </w:rPr>
        <w:t>Value = 2.0 Label = Decreased</w:t>
      </w:r>
    </w:p>
    <w:p w14:paraId="547C6284" w14:textId="77777777" w:rsidR="00861390" w:rsidRDefault="00000000">
      <w:pPr>
        <w:ind w:left="400"/>
      </w:pPr>
      <w:r>
        <w:rPr>
          <w:sz w:val="20"/>
        </w:rPr>
        <w:t>Value = 3.0 Label = About the Same</w:t>
      </w:r>
    </w:p>
    <w:p w14:paraId="42DC5472" w14:textId="77777777" w:rsidR="00861390" w:rsidRDefault="00000000">
      <w:pPr>
        <w:ind w:left="400"/>
      </w:pPr>
      <w:r>
        <w:rPr>
          <w:sz w:val="20"/>
        </w:rPr>
        <w:t>Value = 4.0 Label = Increased</w:t>
      </w:r>
    </w:p>
    <w:p w14:paraId="19A061DF" w14:textId="77777777" w:rsidR="00861390" w:rsidRDefault="00000000">
      <w:pPr>
        <w:ind w:left="400"/>
      </w:pPr>
      <w:r>
        <w:rPr>
          <w:sz w:val="20"/>
        </w:rPr>
        <w:t>Value = 5.0 Label = Much Increased</w:t>
      </w:r>
    </w:p>
    <w:p w14:paraId="38D7744A" w14:textId="77777777" w:rsidR="00861390" w:rsidRDefault="00000000">
      <w:pPr>
        <w:ind w:left="400"/>
      </w:pPr>
      <w:r>
        <w:rPr>
          <w:sz w:val="20"/>
        </w:rPr>
        <w:t>Value = 99.0 Label = Hardly Ever Use This Form</w:t>
      </w:r>
    </w:p>
    <w:p w14:paraId="3C951147" w14:textId="77777777" w:rsidR="00861390" w:rsidRDefault="00861390"/>
    <w:p w14:paraId="3DC494D4" w14:textId="77777777" w:rsidR="00861390" w:rsidRDefault="00000000">
      <w:r>
        <w:rPr>
          <w:b/>
        </w:rPr>
        <w:t xml:space="preserve">Pos. = 90 Variable = </w:t>
      </w:r>
      <w:proofErr w:type="spellStart"/>
      <w:r>
        <w:rPr>
          <w:b/>
        </w:rPr>
        <w:t>SPImpact_SharedEBike_RPT</w:t>
      </w:r>
      <w:proofErr w:type="spellEnd"/>
      <w:r>
        <w:rPr>
          <w:b/>
        </w:rPr>
        <w:t xml:space="preserve"> </w:t>
      </w:r>
      <w:r>
        <w:rPr>
          <w:i/>
        </w:rPr>
        <w:t>Variable label = Thinking about your trips in the past week. If you could have used shared e-bikes more or less according to your preference, how would the use of other forms of transport be impacted? - Regional public transport</w:t>
      </w:r>
    </w:p>
    <w:p w14:paraId="398E6028" w14:textId="32046A73" w:rsidR="00861390" w:rsidRDefault="00000000">
      <w:r>
        <w:lastRenderedPageBreak/>
        <w:t>This variable is numeric</w:t>
      </w:r>
    </w:p>
    <w:p w14:paraId="260BC1E3" w14:textId="77777777" w:rsidR="00861390" w:rsidRDefault="00000000">
      <w:r>
        <w:t xml:space="preserve">Value label information for </w:t>
      </w:r>
      <w:proofErr w:type="spellStart"/>
      <w:r>
        <w:t>SPImpact_SharedEBike_RPT</w:t>
      </w:r>
      <w:proofErr w:type="spellEnd"/>
    </w:p>
    <w:p w14:paraId="2C19F5C3" w14:textId="77777777" w:rsidR="00861390" w:rsidRDefault="00000000">
      <w:pPr>
        <w:ind w:left="400"/>
      </w:pPr>
      <w:r>
        <w:rPr>
          <w:sz w:val="20"/>
        </w:rPr>
        <w:t>Value = -9.0 Label = NA</w:t>
      </w:r>
    </w:p>
    <w:p w14:paraId="7AF5FA93" w14:textId="77777777" w:rsidR="00861390" w:rsidRDefault="00000000">
      <w:pPr>
        <w:ind w:left="400"/>
      </w:pPr>
      <w:r>
        <w:rPr>
          <w:sz w:val="20"/>
        </w:rPr>
        <w:t>Value = 1.0 Label = Much Decreased</w:t>
      </w:r>
    </w:p>
    <w:p w14:paraId="499AD735" w14:textId="77777777" w:rsidR="00861390" w:rsidRDefault="00000000">
      <w:pPr>
        <w:ind w:left="400"/>
      </w:pPr>
      <w:r>
        <w:rPr>
          <w:sz w:val="20"/>
        </w:rPr>
        <w:t>Value = 2.0 Label = Decreased</w:t>
      </w:r>
    </w:p>
    <w:p w14:paraId="543EE531" w14:textId="77777777" w:rsidR="00861390" w:rsidRDefault="00000000">
      <w:pPr>
        <w:ind w:left="400"/>
      </w:pPr>
      <w:r>
        <w:rPr>
          <w:sz w:val="20"/>
        </w:rPr>
        <w:t>Value = 3.0 Label = About the Same</w:t>
      </w:r>
    </w:p>
    <w:p w14:paraId="0BEB79F2" w14:textId="77777777" w:rsidR="00861390" w:rsidRDefault="00000000">
      <w:pPr>
        <w:ind w:left="400"/>
      </w:pPr>
      <w:r>
        <w:rPr>
          <w:sz w:val="20"/>
        </w:rPr>
        <w:t>Value = 4.0 Label = Increased</w:t>
      </w:r>
    </w:p>
    <w:p w14:paraId="63B1F707" w14:textId="77777777" w:rsidR="00861390" w:rsidRDefault="00000000">
      <w:pPr>
        <w:ind w:left="400"/>
      </w:pPr>
      <w:r>
        <w:rPr>
          <w:sz w:val="20"/>
        </w:rPr>
        <w:t>Value = 5.0 Label = Much Increased</w:t>
      </w:r>
    </w:p>
    <w:p w14:paraId="3D5EB7A3" w14:textId="77777777" w:rsidR="00861390" w:rsidRDefault="00000000">
      <w:pPr>
        <w:ind w:left="400"/>
      </w:pPr>
      <w:r>
        <w:rPr>
          <w:sz w:val="20"/>
        </w:rPr>
        <w:t>Value = 99.0 Label = Hardly Ever Use This Form</w:t>
      </w:r>
    </w:p>
    <w:p w14:paraId="75B7B7DC" w14:textId="77777777" w:rsidR="00861390" w:rsidRDefault="00861390"/>
    <w:p w14:paraId="24157659" w14:textId="77777777" w:rsidR="00861390" w:rsidRDefault="00000000">
      <w:r>
        <w:rPr>
          <w:b/>
        </w:rPr>
        <w:t xml:space="preserve">Pos. = 91 Variable = </w:t>
      </w:r>
      <w:proofErr w:type="spellStart"/>
      <w:r>
        <w:rPr>
          <w:b/>
        </w:rPr>
        <w:t>SPImpact_SharedEBike_LPT</w:t>
      </w:r>
      <w:proofErr w:type="spellEnd"/>
      <w:r>
        <w:rPr>
          <w:b/>
        </w:rPr>
        <w:t xml:space="preserve"> </w:t>
      </w:r>
      <w:r>
        <w:rPr>
          <w:i/>
        </w:rPr>
        <w:t>Variable label = Thinking about your trips in the past week. If you could have used shared e-bikes more or less according to your preference, how would the use of other forms of transport be impacted? - Local public transport (BTM)</w:t>
      </w:r>
    </w:p>
    <w:p w14:paraId="6669FEE2" w14:textId="6E747A04" w:rsidR="00861390" w:rsidRDefault="00000000">
      <w:r>
        <w:t>This variable is numeric</w:t>
      </w:r>
    </w:p>
    <w:p w14:paraId="0B641A0B" w14:textId="77777777" w:rsidR="00861390" w:rsidRDefault="00000000">
      <w:r>
        <w:t xml:space="preserve">Value label information for </w:t>
      </w:r>
      <w:proofErr w:type="spellStart"/>
      <w:r>
        <w:t>SPImpact_SharedEBike_LPT</w:t>
      </w:r>
      <w:proofErr w:type="spellEnd"/>
    </w:p>
    <w:p w14:paraId="1A47C7BA" w14:textId="77777777" w:rsidR="00861390" w:rsidRDefault="00000000">
      <w:pPr>
        <w:ind w:left="400"/>
      </w:pPr>
      <w:r>
        <w:rPr>
          <w:sz w:val="20"/>
        </w:rPr>
        <w:t>Value = -9.0 Label = NA</w:t>
      </w:r>
    </w:p>
    <w:p w14:paraId="4EC5F918" w14:textId="77777777" w:rsidR="00861390" w:rsidRDefault="00000000">
      <w:pPr>
        <w:ind w:left="400"/>
      </w:pPr>
      <w:r>
        <w:rPr>
          <w:sz w:val="20"/>
        </w:rPr>
        <w:t>Value = 1.0 Label = Much Decreased</w:t>
      </w:r>
    </w:p>
    <w:p w14:paraId="1BF1F559" w14:textId="77777777" w:rsidR="00861390" w:rsidRDefault="00000000">
      <w:pPr>
        <w:ind w:left="400"/>
      </w:pPr>
      <w:r>
        <w:rPr>
          <w:sz w:val="20"/>
        </w:rPr>
        <w:t>Value = 2.0 Label = Decreased</w:t>
      </w:r>
    </w:p>
    <w:p w14:paraId="2C5E12D4" w14:textId="77777777" w:rsidR="00861390" w:rsidRDefault="00000000">
      <w:pPr>
        <w:ind w:left="400"/>
      </w:pPr>
      <w:r>
        <w:rPr>
          <w:sz w:val="20"/>
        </w:rPr>
        <w:t>Value = 3.0 Label = About the Same</w:t>
      </w:r>
    </w:p>
    <w:p w14:paraId="30050B09" w14:textId="77777777" w:rsidR="00861390" w:rsidRDefault="00000000">
      <w:pPr>
        <w:ind w:left="400"/>
      </w:pPr>
      <w:r>
        <w:rPr>
          <w:sz w:val="20"/>
        </w:rPr>
        <w:t>Value = 4.0 Label = Increased</w:t>
      </w:r>
    </w:p>
    <w:p w14:paraId="4C851EB4" w14:textId="77777777" w:rsidR="00861390" w:rsidRDefault="00000000">
      <w:pPr>
        <w:ind w:left="400"/>
      </w:pPr>
      <w:r>
        <w:rPr>
          <w:sz w:val="20"/>
        </w:rPr>
        <w:t>Value = 5.0 Label = Much Increased</w:t>
      </w:r>
    </w:p>
    <w:p w14:paraId="29F7AF57" w14:textId="77777777" w:rsidR="00861390" w:rsidRDefault="00000000">
      <w:pPr>
        <w:ind w:left="400"/>
      </w:pPr>
      <w:r>
        <w:rPr>
          <w:sz w:val="20"/>
        </w:rPr>
        <w:t>Value = 99.0 Label = Hardly Ever Use This Form</w:t>
      </w:r>
    </w:p>
    <w:p w14:paraId="1E0E6F2E" w14:textId="77777777" w:rsidR="00861390" w:rsidRDefault="00861390"/>
    <w:p w14:paraId="2ACBF1A2" w14:textId="77777777" w:rsidR="00861390" w:rsidRDefault="00000000">
      <w:r>
        <w:rPr>
          <w:b/>
        </w:rPr>
        <w:t xml:space="preserve">Pos. = 92 Variable = </w:t>
      </w:r>
      <w:proofErr w:type="spellStart"/>
      <w:r>
        <w:rPr>
          <w:b/>
        </w:rPr>
        <w:t>SPImpact_SharedEBike_Walk</w:t>
      </w:r>
      <w:proofErr w:type="spellEnd"/>
      <w:r>
        <w:rPr>
          <w:b/>
        </w:rPr>
        <w:t xml:space="preserve"> </w:t>
      </w:r>
      <w:r>
        <w:rPr>
          <w:i/>
        </w:rPr>
        <w:t>Variable label = Thinking about your trips in the past week. If you could have used shared e-bikes more or less according to your preference, how would the use of other forms of transport be impacted? - Walking</w:t>
      </w:r>
    </w:p>
    <w:p w14:paraId="6D0196FC" w14:textId="0579ED28" w:rsidR="00861390" w:rsidRDefault="00000000">
      <w:r>
        <w:t>This variable is numeric</w:t>
      </w:r>
    </w:p>
    <w:p w14:paraId="710A3828" w14:textId="77777777" w:rsidR="00861390" w:rsidRDefault="00000000">
      <w:r>
        <w:t xml:space="preserve">Value label information for </w:t>
      </w:r>
      <w:proofErr w:type="spellStart"/>
      <w:r>
        <w:t>SPImpact_SharedEBike_Walk</w:t>
      </w:r>
      <w:proofErr w:type="spellEnd"/>
    </w:p>
    <w:p w14:paraId="3019450D" w14:textId="77777777" w:rsidR="00861390" w:rsidRDefault="00000000">
      <w:pPr>
        <w:ind w:left="400"/>
      </w:pPr>
      <w:r>
        <w:rPr>
          <w:sz w:val="20"/>
        </w:rPr>
        <w:lastRenderedPageBreak/>
        <w:t>Value = -9.0 Label = NA</w:t>
      </w:r>
    </w:p>
    <w:p w14:paraId="547ADA90" w14:textId="77777777" w:rsidR="00861390" w:rsidRDefault="00000000">
      <w:pPr>
        <w:ind w:left="400"/>
      </w:pPr>
      <w:r>
        <w:rPr>
          <w:sz w:val="20"/>
        </w:rPr>
        <w:t>Value = 1.0 Label = Much Decreased</w:t>
      </w:r>
    </w:p>
    <w:p w14:paraId="081FB429" w14:textId="77777777" w:rsidR="00861390" w:rsidRDefault="00000000">
      <w:pPr>
        <w:ind w:left="400"/>
      </w:pPr>
      <w:r>
        <w:rPr>
          <w:sz w:val="20"/>
        </w:rPr>
        <w:t>Value = 2.0 Label = Decreased</w:t>
      </w:r>
    </w:p>
    <w:p w14:paraId="434F474F" w14:textId="77777777" w:rsidR="00861390" w:rsidRDefault="00000000">
      <w:pPr>
        <w:ind w:left="400"/>
      </w:pPr>
      <w:r>
        <w:rPr>
          <w:sz w:val="20"/>
        </w:rPr>
        <w:t>Value = 3.0 Label = About the Same</w:t>
      </w:r>
    </w:p>
    <w:p w14:paraId="536F874D" w14:textId="77777777" w:rsidR="00861390" w:rsidRDefault="00000000">
      <w:pPr>
        <w:ind w:left="400"/>
      </w:pPr>
      <w:r>
        <w:rPr>
          <w:sz w:val="20"/>
        </w:rPr>
        <w:t>Value = 4.0 Label = Increased</w:t>
      </w:r>
    </w:p>
    <w:p w14:paraId="78A67A7F" w14:textId="77777777" w:rsidR="00861390" w:rsidRDefault="00000000">
      <w:pPr>
        <w:ind w:left="400"/>
      </w:pPr>
      <w:r>
        <w:rPr>
          <w:sz w:val="20"/>
        </w:rPr>
        <w:t>Value = 5.0 Label = Much Increased</w:t>
      </w:r>
    </w:p>
    <w:p w14:paraId="25B65F10" w14:textId="77777777" w:rsidR="00861390" w:rsidRDefault="00000000">
      <w:pPr>
        <w:ind w:left="400"/>
      </w:pPr>
      <w:r>
        <w:rPr>
          <w:sz w:val="20"/>
        </w:rPr>
        <w:t>Value = 99.0 Label = Hardly Ever Use This Form</w:t>
      </w:r>
    </w:p>
    <w:p w14:paraId="6069A547" w14:textId="77777777" w:rsidR="00861390" w:rsidRDefault="00861390"/>
    <w:p w14:paraId="4FF68509" w14:textId="77777777" w:rsidR="00861390" w:rsidRDefault="00000000">
      <w:r>
        <w:rPr>
          <w:b/>
        </w:rPr>
        <w:t xml:space="preserve">Pos. = 93 Variable = </w:t>
      </w:r>
      <w:proofErr w:type="spellStart"/>
      <w:r>
        <w:rPr>
          <w:b/>
        </w:rPr>
        <w:t>SPImpact_SharedEBike_Bike</w:t>
      </w:r>
      <w:proofErr w:type="spellEnd"/>
      <w:r>
        <w:rPr>
          <w:b/>
        </w:rPr>
        <w:t xml:space="preserve"> </w:t>
      </w:r>
      <w:r>
        <w:rPr>
          <w:i/>
        </w:rPr>
        <w:t>Variable label = Thinking about your trips in the past week. If you could have used shared e-bikes more or less according to your preference, how would the use of other forms of transport be impacted? - Bike (self- or family-owned)</w:t>
      </w:r>
    </w:p>
    <w:p w14:paraId="3F5A87DB" w14:textId="318BDB31" w:rsidR="00861390" w:rsidRDefault="00000000">
      <w:r>
        <w:t>This variable is numeric</w:t>
      </w:r>
    </w:p>
    <w:p w14:paraId="0F1AB161" w14:textId="77777777" w:rsidR="00861390" w:rsidRDefault="00000000">
      <w:r>
        <w:t xml:space="preserve">Value label information for </w:t>
      </w:r>
      <w:proofErr w:type="spellStart"/>
      <w:r>
        <w:t>SPImpact_SharedEBike_Bike</w:t>
      </w:r>
      <w:proofErr w:type="spellEnd"/>
    </w:p>
    <w:p w14:paraId="0E13A165" w14:textId="77777777" w:rsidR="00861390" w:rsidRDefault="00000000">
      <w:pPr>
        <w:ind w:left="400"/>
      </w:pPr>
      <w:r>
        <w:rPr>
          <w:sz w:val="20"/>
        </w:rPr>
        <w:t>Value = -9.0 Label = NA</w:t>
      </w:r>
    </w:p>
    <w:p w14:paraId="22235A4A" w14:textId="77777777" w:rsidR="00861390" w:rsidRDefault="00000000">
      <w:pPr>
        <w:ind w:left="400"/>
      </w:pPr>
      <w:r>
        <w:rPr>
          <w:sz w:val="20"/>
        </w:rPr>
        <w:t>Value = 1.0 Label = Much Decreased</w:t>
      </w:r>
    </w:p>
    <w:p w14:paraId="414B7E02" w14:textId="77777777" w:rsidR="00861390" w:rsidRDefault="00000000">
      <w:pPr>
        <w:ind w:left="400"/>
      </w:pPr>
      <w:r>
        <w:rPr>
          <w:sz w:val="20"/>
        </w:rPr>
        <w:t>Value = 2.0 Label = Decreased</w:t>
      </w:r>
    </w:p>
    <w:p w14:paraId="082DE441" w14:textId="77777777" w:rsidR="00861390" w:rsidRDefault="00000000">
      <w:pPr>
        <w:ind w:left="400"/>
      </w:pPr>
      <w:r>
        <w:rPr>
          <w:sz w:val="20"/>
        </w:rPr>
        <w:t>Value = 3.0 Label = About the Same</w:t>
      </w:r>
    </w:p>
    <w:p w14:paraId="639A36B3" w14:textId="77777777" w:rsidR="00861390" w:rsidRDefault="00000000">
      <w:pPr>
        <w:ind w:left="400"/>
      </w:pPr>
      <w:r>
        <w:rPr>
          <w:sz w:val="20"/>
        </w:rPr>
        <w:t>Value = 4.0 Label = Increased</w:t>
      </w:r>
    </w:p>
    <w:p w14:paraId="2E316DDC" w14:textId="77777777" w:rsidR="00861390" w:rsidRDefault="00000000">
      <w:pPr>
        <w:ind w:left="400"/>
      </w:pPr>
      <w:r>
        <w:rPr>
          <w:sz w:val="20"/>
        </w:rPr>
        <w:t>Value = 5.0 Label = Much Increased</w:t>
      </w:r>
    </w:p>
    <w:p w14:paraId="39505BED" w14:textId="77777777" w:rsidR="00861390" w:rsidRDefault="00000000">
      <w:pPr>
        <w:ind w:left="400"/>
      </w:pPr>
      <w:r>
        <w:rPr>
          <w:sz w:val="20"/>
        </w:rPr>
        <w:t>Value = 99.0 Label = Hardly Ever Use This Form</w:t>
      </w:r>
    </w:p>
    <w:p w14:paraId="5AE3661E" w14:textId="77777777" w:rsidR="00861390" w:rsidRDefault="00861390"/>
    <w:p w14:paraId="60D170A0" w14:textId="77777777" w:rsidR="00861390" w:rsidRDefault="00000000">
      <w:r>
        <w:rPr>
          <w:b/>
        </w:rPr>
        <w:t xml:space="preserve">Pos. = 94 Variable = </w:t>
      </w:r>
      <w:proofErr w:type="spellStart"/>
      <w:r>
        <w:rPr>
          <w:b/>
        </w:rPr>
        <w:t>SPImpact_SharedEBike_EBike</w:t>
      </w:r>
      <w:proofErr w:type="spellEnd"/>
      <w:r>
        <w:rPr>
          <w:b/>
        </w:rPr>
        <w:t xml:space="preserve"> </w:t>
      </w:r>
      <w:r>
        <w:rPr>
          <w:i/>
        </w:rPr>
        <w:t>Variable label = Thinking about your trips in the past week. If you could have used shared e-bikes more or less according to your preference, how would the use of other forms of transport be impacted? - E-bike (self- or family-owned)</w:t>
      </w:r>
    </w:p>
    <w:p w14:paraId="5DDAA142" w14:textId="5D64C176" w:rsidR="00861390" w:rsidRDefault="00000000">
      <w:r>
        <w:t>This variable is numeric</w:t>
      </w:r>
    </w:p>
    <w:p w14:paraId="276959D6" w14:textId="77777777" w:rsidR="00861390" w:rsidRDefault="00000000">
      <w:r>
        <w:t xml:space="preserve">Value label information for </w:t>
      </w:r>
      <w:proofErr w:type="spellStart"/>
      <w:r>
        <w:t>SPImpact_SharedEBike_EBike</w:t>
      </w:r>
      <w:proofErr w:type="spellEnd"/>
    </w:p>
    <w:p w14:paraId="0FA8400F" w14:textId="77777777" w:rsidR="00861390" w:rsidRDefault="00000000">
      <w:pPr>
        <w:ind w:left="400"/>
      </w:pPr>
      <w:r>
        <w:rPr>
          <w:sz w:val="20"/>
        </w:rPr>
        <w:t>Value = -9.0 Label = NA</w:t>
      </w:r>
    </w:p>
    <w:p w14:paraId="44AE46B5" w14:textId="77777777" w:rsidR="00861390" w:rsidRDefault="00000000">
      <w:pPr>
        <w:ind w:left="400"/>
      </w:pPr>
      <w:r>
        <w:rPr>
          <w:sz w:val="20"/>
        </w:rPr>
        <w:lastRenderedPageBreak/>
        <w:t>Value = 1.0 Label = Much Decreased</w:t>
      </w:r>
    </w:p>
    <w:p w14:paraId="6CDB5DA0" w14:textId="77777777" w:rsidR="00861390" w:rsidRDefault="00000000">
      <w:pPr>
        <w:ind w:left="400"/>
      </w:pPr>
      <w:r>
        <w:rPr>
          <w:sz w:val="20"/>
        </w:rPr>
        <w:t>Value = 2.0 Label = Decreased</w:t>
      </w:r>
    </w:p>
    <w:p w14:paraId="36A3B518" w14:textId="77777777" w:rsidR="00861390" w:rsidRDefault="00000000">
      <w:pPr>
        <w:ind w:left="400"/>
      </w:pPr>
      <w:r>
        <w:rPr>
          <w:sz w:val="20"/>
        </w:rPr>
        <w:t>Value = 3.0 Label = About the Same</w:t>
      </w:r>
    </w:p>
    <w:p w14:paraId="416717D6" w14:textId="77777777" w:rsidR="00861390" w:rsidRDefault="00000000">
      <w:pPr>
        <w:ind w:left="400"/>
      </w:pPr>
      <w:r>
        <w:rPr>
          <w:sz w:val="20"/>
        </w:rPr>
        <w:t>Value = 4.0 Label = Increased</w:t>
      </w:r>
    </w:p>
    <w:p w14:paraId="2B0A3679" w14:textId="77777777" w:rsidR="00861390" w:rsidRDefault="00000000">
      <w:pPr>
        <w:ind w:left="400"/>
      </w:pPr>
      <w:r>
        <w:rPr>
          <w:sz w:val="20"/>
        </w:rPr>
        <w:t>Value = 5.0 Label = Much Increased</w:t>
      </w:r>
    </w:p>
    <w:p w14:paraId="41D88F9B" w14:textId="77777777" w:rsidR="00861390" w:rsidRDefault="00000000">
      <w:pPr>
        <w:ind w:left="400"/>
      </w:pPr>
      <w:r>
        <w:rPr>
          <w:sz w:val="20"/>
        </w:rPr>
        <w:t>Value = 99.0 Label = Hardly Ever Use This Form</w:t>
      </w:r>
    </w:p>
    <w:p w14:paraId="2C0A0A5F" w14:textId="77777777" w:rsidR="00861390" w:rsidRDefault="00861390"/>
    <w:p w14:paraId="183CA8EB" w14:textId="77777777" w:rsidR="00861390" w:rsidRDefault="00000000">
      <w:r>
        <w:rPr>
          <w:b/>
        </w:rPr>
        <w:t xml:space="preserve">Pos. = 95 Variable = </w:t>
      </w:r>
      <w:proofErr w:type="spellStart"/>
      <w:r>
        <w:rPr>
          <w:b/>
        </w:rPr>
        <w:t>SPImpact_SharedEBike_Taxi</w:t>
      </w:r>
      <w:proofErr w:type="spellEnd"/>
      <w:r>
        <w:rPr>
          <w:b/>
        </w:rPr>
        <w:t xml:space="preserve"> </w:t>
      </w:r>
      <w:r>
        <w:rPr>
          <w:i/>
        </w:rPr>
        <w:t>Variable label = Thinking about your trips in the past week. If you could have used shared e-bikes more or less according to your preference, how would the use of other forms of transport be impacted? - Taxi</w:t>
      </w:r>
    </w:p>
    <w:p w14:paraId="6A290102" w14:textId="7D5EC3D3" w:rsidR="00861390" w:rsidRDefault="00000000">
      <w:r>
        <w:t>This variable is numeric</w:t>
      </w:r>
    </w:p>
    <w:p w14:paraId="42188810" w14:textId="77777777" w:rsidR="00861390" w:rsidRDefault="00000000">
      <w:r>
        <w:t xml:space="preserve">Value label information for </w:t>
      </w:r>
      <w:proofErr w:type="spellStart"/>
      <w:r>
        <w:t>SPImpact_SharedEBike_Taxi</w:t>
      </w:r>
      <w:proofErr w:type="spellEnd"/>
    </w:p>
    <w:p w14:paraId="42289B97" w14:textId="77777777" w:rsidR="00861390" w:rsidRDefault="00000000">
      <w:pPr>
        <w:ind w:left="400"/>
      </w:pPr>
      <w:r>
        <w:rPr>
          <w:sz w:val="20"/>
        </w:rPr>
        <w:t>Value = -9.0 Label = NA</w:t>
      </w:r>
    </w:p>
    <w:p w14:paraId="2AE5B82A" w14:textId="77777777" w:rsidR="00861390" w:rsidRDefault="00000000">
      <w:pPr>
        <w:ind w:left="400"/>
      </w:pPr>
      <w:r>
        <w:rPr>
          <w:sz w:val="20"/>
        </w:rPr>
        <w:t>Value = 1.0 Label = Much Decreased</w:t>
      </w:r>
    </w:p>
    <w:p w14:paraId="49D6E199" w14:textId="77777777" w:rsidR="00861390" w:rsidRDefault="00000000">
      <w:pPr>
        <w:ind w:left="400"/>
      </w:pPr>
      <w:r>
        <w:rPr>
          <w:sz w:val="20"/>
        </w:rPr>
        <w:t>Value = 2.0 Label = Decreased</w:t>
      </w:r>
    </w:p>
    <w:p w14:paraId="53998937" w14:textId="77777777" w:rsidR="00861390" w:rsidRDefault="00000000">
      <w:pPr>
        <w:ind w:left="400"/>
      </w:pPr>
      <w:r>
        <w:rPr>
          <w:sz w:val="20"/>
        </w:rPr>
        <w:t>Value = 3.0 Label = About the Same</w:t>
      </w:r>
    </w:p>
    <w:p w14:paraId="4431ECA1" w14:textId="77777777" w:rsidR="00861390" w:rsidRDefault="00000000">
      <w:pPr>
        <w:ind w:left="400"/>
      </w:pPr>
      <w:r>
        <w:rPr>
          <w:sz w:val="20"/>
        </w:rPr>
        <w:t>Value = 4.0 Label = Increased</w:t>
      </w:r>
    </w:p>
    <w:p w14:paraId="4A4FBAAC" w14:textId="77777777" w:rsidR="00861390" w:rsidRDefault="00000000">
      <w:pPr>
        <w:ind w:left="400"/>
      </w:pPr>
      <w:r>
        <w:rPr>
          <w:sz w:val="20"/>
        </w:rPr>
        <w:t>Value = 5.0 Label = Much Increased</w:t>
      </w:r>
    </w:p>
    <w:p w14:paraId="6FB93EAF" w14:textId="77777777" w:rsidR="00861390" w:rsidRDefault="00000000">
      <w:pPr>
        <w:ind w:left="400"/>
      </w:pPr>
      <w:r>
        <w:rPr>
          <w:sz w:val="20"/>
        </w:rPr>
        <w:t>Value = 99.0 Label = Hardly Ever Use This Form</w:t>
      </w:r>
    </w:p>
    <w:p w14:paraId="30A6B67D" w14:textId="77777777" w:rsidR="00861390" w:rsidRDefault="00861390"/>
    <w:p w14:paraId="06B39714" w14:textId="77777777" w:rsidR="00861390" w:rsidRDefault="00000000">
      <w:r>
        <w:rPr>
          <w:b/>
        </w:rPr>
        <w:t xml:space="preserve">Pos. = 96 Variable = </w:t>
      </w:r>
      <w:proofErr w:type="spellStart"/>
      <w:r>
        <w:rPr>
          <w:b/>
        </w:rPr>
        <w:t>SPImpact_SharedScooter_Car</w:t>
      </w:r>
      <w:proofErr w:type="spellEnd"/>
      <w:r>
        <w:rPr>
          <w:b/>
        </w:rPr>
        <w:t xml:space="preserve"> </w:t>
      </w:r>
      <w:r>
        <w:rPr>
          <w:i/>
        </w:rPr>
        <w:t>Variable label = Thinking about your trips in the past week. If you could have used shared e-scooters more or less according to your preference, how would the use of other forms of transport be impacted? - Car</w:t>
      </w:r>
    </w:p>
    <w:p w14:paraId="32B7A08D" w14:textId="378B6E70" w:rsidR="00861390" w:rsidRDefault="00000000">
      <w:r>
        <w:t>This variable is numeric</w:t>
      </w:r>
    </w:p>
    <w:p w14:paraId="4997033C" w14:textId="77777777" w:rsidR="00861390" w:rsidRDefault="00000000">
      <w:r>
        <w:t xml:space="preserve">Value label information for </w:t>
      </w:r>
      <w:proofErr w:type="spellStart"/>
      <w:r>
        <w:t>SPImpact_SharedScooter_Car</w:t>
      </w:r>
      <w:proofErr w:type="spellEnd"/>
    </w:p>
    <w:p w14:paraId="4163EF9C" w14:textId="77777777" w:rsidR="00861390" w:rsidRDefault="00000000">
      <w:pPr>
        <w:ind w:left="400"/>
      </w:pPr>
      <w:r>
        <w:rPr>
          <w:sz w:val="20"/>
        </w:rPr>
        <w:t>Value = -9.0 Label = NA</w:t>
      </w:r>
    </w:p>
    <w:p w14:paraId="31EC1335" w14:textId="77777777" w:rsidR="00861390" w:rsidRDefault="00000000">
      <w:pPr>
        <w:ind w:left="400"/>
      </w:pPr>
      <w:r>
        <w:rPr>
          <w:sz w:val="20"/>
        </w:rPr>
        <w:t>Value = 1.0 Label = Much Decreased</w:t>
      </w:r>
    </w:p>
    <w:p w14:paraId="48A9A26F" w14:textId="77777777" w:rsidR="00861390" w:rsidRDefault="00000000">
      <w:pPr>
        <w:ind w:left="400"/>
      </w:pPr>
      <w:r>
        <w:rPr>
          <w:sz w:val="20"/>
        </w:rPr>
        <w:t>Value = 2.0 Label = Decreased</w:t>
      </w:r>
    </w:p>
    <w:p w14:paraId="2EC94F6C" w14:textId="77777777" w:rsidR="00861390" w:rsidRDefault="00000000">
      <w:pPr>
        <w:ind w:left="400"/>
      </w:pPr>
      <w:r>
        <w:rPr>
          <w:sz w:val="20"/>
        </w:rPr>
        <w:t>Value = 3.0 Label = About the Same</w:t>
      </w:r>
    </w:p>
    <w:p w14:paraId="7BF8A691" w14:textId="77777777" w:rsidR="00861390" w:rsidRDefault="00000000">
      <w:pPr>
        <w:ind w:left="400"/>
      </w:pPr>
      <w:r>
        <w:rPr>
          <w:sz w:val="20"/>
        </w:rPr>
        <w:lastRenderedPageBreak/>
        <w:t>Value = 4.0 Label = Increased</w:t>
      </w:r>
    </w:p>
    <w:p w14:paraId="0D1AFBB2" w14:textId="77777777" w:rsidR="00861390" w:rsidRDefault="00000000">
      <w:pPr>
        <w:ind w:left="400"/>
      </w:pPr>
      <w:r>
        <w:rPr>
          <w:sz w:val="20"/>
        </w:rPr>
        <w:t>Value = 5.0 Label = Much Increased</w:t>
      </w:r>
    </w:p>
    <w:p w14:paraId="5F36883F" w14:textId="77777777" w:rsidR="00861390" w:rsidRDefault="00000000">
      <w:pPr>
        <w:ind w:left="400"/>
      </w:pPr>
      <w:r>
        <w:rPr>
          <w:sz w:val="20"/>
        </w:rPr>
        <w:t>Value = 99.0 Label = Hardly Ever Use This Form</w:t>
      </w:r>
    </w:p>
    <w:p w14:paraId="4A15B5A6" w14:textId="77777777" w:rsidR="00861390" w:rsidRDefault="00861390"/>
    <w:p w14:paraId="3DE67633" w14:textId="77777777" w:rsidR="00861390" w:rsidRDefault="00000000">
      <w:r>
        <w:rPr>
          <w:b/>
        </w:rPr>
        <w:t xml:space="preserve">Pos. = 97 Variable = </w:t>
      </w:r>
      <w:proofErr w:type="spellStart"/>
      <w:r>
        <w:rPr>
          <w:b/>
        </w:rPr>
        <w:t>SPImpact_SharedScooter_RPT</w:t>
      </w:r>
      <w:proofErr w:type="spellEnd"/>
      <w:r>
        <w:rPr>
          <w:b/>
        </w:rPr>
        <w:t xml:space="preserve"> </w:t>
      </w:r>
      <w:r>
        <w:rPr>
          <w:i/>
        </w:rPr>
        <w:t>Variable label = Thinking about your trips in the past week. If you could have used shared e-scooters more or less according to your preference, how would the use of other forms of transport be impacted? - Regional public transport</w:t>
      </w:r>
    </w:p>
    <w:p w14:paraId="4D5154A6" w14:textId="7B189108" w:rsidR="00861390" w:rsidRDefault="00000000">
      <w:r>
        <w:t>This variable is numeric</w:t>
      </w:r>
    </w:p>
    <w:p w14:paraId="44294124" w14:textId="77777777" w:rsidR="00861390" w:rsidRDefault="00000000">
      <w:r>
        <w:t xml:space="preserve">Value label information for </w:t>
      </w:r>
      <w:proofErr w:type="spellStart"/>
      <w:r>
        <w:t>SPImpact_SharedScooter_RPT</w:t>
      </w:r>
      <w:proofErr w:type="spellEnd"/>
    </w:p>
    <w:p w14:paraId="7DB4DDF0" w14:textId="77777777" w:rsidR="00861390" w:rsidRDefault="00000000">
      <w:pPr>
        <w:ind w:left="400"/>
      </w:pPr>
      <w:r>
        <w:rPr>
          <w:sz w:val="20"/>
        </w:rPr>
        <w:t>Value = -9.0 Label = NA</w:t>
      </w:r>
    </w:p>
    <w:p w14:paraId="1EB3348E" w14:textId="77777777" w:rsidR="00861390" w:rsidRDefault="00000000">
      <w:pPr>
        <w:ind w:left="400"/>
      </w:pPr>
      <w:r>
        <w:rPr>
          <w:sz w:val="20"/>
        </w:rPr>
        <w:t>Value = 1.0 Label = Much Decreased</w:t>
      </w:r>
    </w:p>
    <w:p w14:paraId="5BF3E282" w14:textId="77777777" w:rsidR="00861390" w:rsidRDefault="00000000">
      <w:pPr>
        <w:ind w:left="400"/>
      </w:pPr>
      <w:r>
        <w:rPr>
          <w:sz w:val="20"/>
        </w:rPr>
        <w:t>Value = 2.0 Label = Decreased</w:t>
      </w:r>
    </w:p>
    <w:p w14:paraId="36457489" w14:textId="77777777" w:rsidR="00861390" w:rsidRDefault="00000000">
      <w:pPr>
        <w:ind w:left="400"/>
      </w:pPr>
      <w:r>
        <w:rPr>
          <w:sz w:val="20"/>
        </w:rPr>
        <w:t>Value = 3.0 Label = About the Same</w:t>
      </w:r>
    </w:p>
    <w:p w14:paraId="21948769" w14:textId="77777777" w:rsidR="00861390" w:rsidRDefault="00000000">
      <w:pPr>
        <w:ind w:left="400"/>
      </w:pPr>
      <w:r>
        <w:rPr>
          <w:sz w:val="20"/>
        </w:rPr>
        <w:t>Value = 4.0 Label = Increased</w:t>
      </w:r>
    </w:p>
    <w:p w14:paraId="5A1B803D" w14:textId="77777777" w:rsidR="00861390" w:rsidRDefault="00000000">
      <w:pPr>
        <w:ind w:left="400"/>
      </w:pPr>
      <w:r>
        <w:rPr>
          <w:sz w:val="20"/>
        </w:rPr>
        <w:t>Value = 5.0 Label = Much Increased</w:t>
      </w:r>
    </w:p>
    <w:p w14:paraId="6C138DBB" w14:textId="77777777" w:rsidR="00861390" w:rsidRDefault="00000000">
      <w:pPr>
        <w:ind w:left="400"/>
      </w:pPr>
      <w:r>
        <w:rPr>
          <w:sz w:val="20"/>
        </w:rPr>
        <w:t>Value = 99.0 Label = Hardly Ever Use This Form</w:t>
      </w:r>
    </w:p>
    <w:p w14:paraId="45313C83" w14:textId="77777777" w:rsidR="00861390" w:rsidRDefault="00861390"/>
    <w:p w14:paraId="0CEB57EB" w14:textId="77777777" w:rsidR="00861390" w:rsidRDefault="00000000">
      <w:r>
        <w:rPr>
          <w:b/>
        </w:rPr>
        <w:t xml:space="preserve">Pos. = 98 Variable = </w:t>
      </w:r>
      <w:proofErr w:type="spellStart"/>
      <w:r>
        <w:rPr>
          <w:b/>
        </w:rPr>
        <w:t>SPImpact_SharedScooter_LPT</w:t>
      </w:r>
      <w:proofErr w:type="spellEnd"/>
      <w:r>
        <w:rPr>
          <w:b/>
        </w:rPr>
        <w:t xml:space="preserve"> </w:t>
      </w:r>
      <w:r>
        <w:rPr>
          <w:i/>
        </w:rPr>
        <w:t>Variable label = Thinking about your trips in the past week. If you could have used shared e-scooters more or less according to your preference, how would the use of other forms of transport be impacted? - Local public transport (BTM)</w:t>
      </w:r>
    </w:p>
    <w:p w14:paraId="3B987C2F" w14:textId="7880D1A5" w:rsidR="00861390" w:rsidRDefault="00000000">
      <w:r>
        <w:t>This variable is numeric</w:t>
      </w:r>
    </w:p>
    <w:p w14:paraId="63E0D82F" w14:textId="77777777" w:rsidR="00861390" w:rsidRDefault="00000000">
      <w:r>
        <w:t xml:space="preserve">Value label information for </w:t>
      </w:r>
      <w:proofErr w:type="spellStart"/>
      <w:r>
        <w:t>SPImpact_SharedScooter_LPT</w:t>
      </w:r>
      <w:proofErr w:type="spellEnd"/>
    </w:p>
    <w:p w14:paraId="43D27D5B" w14:textId="77777777" w:rsidR="00861390" w:rsidRDefault="00000000">
      <w:pPr>
        <w:ind w:left="400"/>
      </w:pPr>
      <w:r>
        <w:rPr>
          <w:sz w:val="20"/>
        </w:rPr>
        <w:t>Value = -9.0 Label = NA</w:t>
      </w:r>
    </w:p>
    <w:p w14:paraId="7D1FF6AE" w14:textId="77777777" w:rsidR="00861390" w:rsidRDefault="00000000">
      <w:pPr>
        <w:ind w:left="400"/>
      </w:pPr>
      <w:r>
        <w:rPr>
          <w:sz w:val="20"/>
        </w:rPr>
        <w:t>Value = 1.0 Label = Much Decreased</w:t>
      </w:r>
    </w:p>
    <w:p w14:paraId="4E475D42" w14:textId="77777777" w:rsidR="00861390" w:rsidRDefault="00000000">
      <w:pPr>
        <w:ind w:left="400"/>
      </w:pPr>
      <w:r>
        <w:rPr>
          <w:sz w:val="20"/>
        </w:rPr>
        <w:t>Value = 2.0 Label = Decreased</w:t>
      </w:r>
    </w:p>
    <w:p w14:paraId="22D1841F" w14:textId="77777777" w:rsidR="00861390" w:rsidRDefault="00000000">
      <w:pPr>
        <w:ind w:left="400"/>
      </w:pPr>
      <w:r>
        <w:rPr>
          <w:sz w:val="20"/>
        </w:rPr>
        <w:t>Value = 3.0 Label = About the Same</w:t>
      </w:r>
    </w:p>
    <w:p w14:paraId="5AC65641" w14:textId="77777777" w:rsidR="00861390" w:rsidRDefault="00000000">
      <w:pPr>
        <w:ind w:left="400"/>
      </w:pPr>
      <w:r>
        <w:rPr>
          <w:sz w:val="20"/>
        </w:rPr>
        <w:t>Value = 4.0 Label = Increased</w:t>
      </w:r>
    </w:p>
    <w:p w14:paraId="05E7CFE9" w14:textId="77777777" w:rsidR="00861390" w:rsidRDefault="00000000">
      <w:pPr>
        <w:ind w:left="400"/>
      </w:pPr>
      <w:r>
        <w:rPr>
          <w:sz w:val="20"/>
        </w:rPr>
        <w:lastRenderedPageBreak/>
        <w:t>Value = 5.0 Label = Much Increased</w:t>
      </w:r>
    </w:p>
    <w:p w14:paraId="291FDE62" w14:textId="77777777" w:rsidR="00861390" w:rsidRDefault="00000000">
      <w:pPr>
        <w:ind w:left="400"/>
      </w:pPr>
      <w:r>
        <w:rPr>
          <w:sz w:val="20"/>
        </w:rPr>
        <w:t>Value = 99.0 Label = Hardly Ever Use This Form</w:t>
      </w:r>
    </w:p>
    <w:p w14:paraId="46A32D0B" w14:textId="77777777" w:rsidR="00861390" w:rsidRDefault="00861390"/>
    <w:p w14:paraId="7D03D7DC" w14:textId="77777777" w:rsidR="00861390" w:rsidRDefault="00000000">
      <w:r>
        <w:rPr>
          <w:b/>
        </w:rPr>
        <w:t xml:space="preserve">Pos. = 99 Variable = </w:t>
      </w:r>
      <w:proofErr w:type="spellStart"/>
      <w:r>
        <w:rPr>
          <w:b/>
        </w:rPr>
        <w:t>SPImpact_SharedScooter_Walk</w:t>
      </w:r>
      <w:proofErr w:type="spellEnd"/>
      <w:r>
        <w:rPr>
          <w:b/>
        </w:rPr>
        <w:t xml:space="preserve"> </w:t>
      </w:r>
      <w:r>
        <w:rPr>
          <w:i/>
        </w:rPr>
        <w:t>Variable label = Thinking about your trips in the past week. If you could have used shared e-scooters more or less according to your preference, how would the use of other forms of transport be impacted? - Walking</w:t>
      </w:r>
    </w:p>
    <w:p w14:paraId="177CFD19" w14:textId="00F79CF5" w:rsidR="00861390" w:rsidRDefault="00000000">
      <w:r>
        <w:t>This variable is numeric</w:t>
      </w:r>
    </w:p>
    <w:p w14:paraId="31066A65" w14:textId="77777777" w:rsidR="00861390" w:rsidRDefault="00000000">
      <w:r>
        <w:t xml:space="preserve">Value label information for </w:t>
      </w:r>
      <w:proofErr w:type="spellStart"/>
      <w:r>
        <w:t>SPImpact_SharedScooter_Walk</w:t>
      </w:r>
      <w:proofErr w:type="spellEnd"/>
    </w:p>
    <w:p w14:paraId="5E2C7503" w14:textId="77777777" w:rsidR="00861390" w:rsidRDefault="00000000">
      <w:pPr>
        <w:ind w:left="400"/>
      </w:pPr>
      <w:r>
        <w:rPr>
          <w:sz w:val="20"/>
        </w:rPr>
        <w:t>Value = -9.0 Label = NA</w:t>
      </w:r>
    </w:p>
    <w:p w14:paraId="6A91E980" w14:textId="77777777" w:rsidR="00861390" w:rsidRDefault="00000000">
      <w:pPr>
        <w:ind w:left="400"/>
      </w:pPr>
      <w:r>
        <w:rPr>
          <w:sz w:val="20"/>
        </w:rPr>
        <w:t>Value = 1.0 Label = Much Decreased</w:t>
      </w:r>
    </w:p>
    <w:p w14:paraId="7AB7C58A" w14:textId="77777777" w:rsidR="00861390" w:rsidRDefault="00000000">
      <w:pPr>
        <w:ind w:left="400"/>
      </w:pPr>
      <w:r>
        <w:rPr>
          <w:sz w:val="20"/>
        </w:rPr>
        <w:t>Value = 2.0 Label = Decreased</w:t>
      </w:r>
    </w:p>
    <w:p w14:paraId="77222A81" w14:textId="77777777" w:rsidR="00861390" w:rsidRDefault="00000000">
      <w:pPr>
        <w:ind w:left="400"/>
      </w:pPr>
      <w:r>
        <w:rPr>
          <w:sz w:val="20"/>
        </w:rPr>
        <w:t>Value = 3.0 Label = About the Same</w:t>
      </w:r>
    </w:p>
    <w:p w14:paraId="74C57BF0" w14:textId="77777777" w:rsidR="00861390" w:rsidRDefault="00000000">
      <w:pPr>
        <w:ind w:left="400"/>
      </w:pPr>
      <w:r>
        <w:rPr>
          <w:sz w:val="20"/>
        </w:rPr>
        <w:t>Value = 4.0 Label = Increased</w:t>
      </w:r>
    </w:p>
    <w:p w14:paraId="5730A7BD" w14:textId="77777777" w:rsidR="00861390" w:rsidRDefault="00000000">
      <w:pPr>
        <w:ind w:left="400"/>
      </w:pPr>
      <w:r>
        <w:rPr>
          <w:sz w:val="20"/>
        </w:rPr>
        <w:t>Value = 5.0 Label = Much Increased</w:t>
      </w:r>
    </w:p>
    <w:p w14:paraId="009FD9C0" w14:textId="77777777" w:rsidR="00861390" w:rsidRDefault="00000000">
      <w:pPr>
        <w:ind w:left="400"/>
      </w:pPr>
      <w:r>
        <w:rPr>
          <w:sz w:val="20"/>
        </w:rPr>
        <w:t>Value = 99.0 Label = Hardly Ever Use This Form</w:t>
      </w:r>
    </w:p>
    <w:p w14:paraId="0F71574C" w14:textId="77777777" w:rsidR="00861390" w:rsidRDefault="00861390"/>
    <w:p w14:paraId="0A2EA919" w14:textId="77777777" w:rsidR="00861390" w:rsidRDefault="00000000">
      <w:r>
        <w:rPr>
          <w:b/>
        </w:rPr>
        <w:t xml:space="preserve">Pos. = 100 Variable = </w:t>
      </w:r>
      <w:proofErr w:type="spellStart"/>
      <w:r>
        <w:rPr>
          <w:b/>
        </w:rPr>
        <w:t>SPImpact_SharedScooter_Bike</w:t>
      </w:r>
      <w:proofErr w:type="spellEnd"/>
      <w:r>
        <w:rPr>
          <w:b/>
        </w:rPr>
        <w:t xml:space="preserve"> </w:t>
      </w:r>
      <w:r>
        <w:rPr>
          <w:i/>
        </w:rPr>
        <w:t>Variable label = Thinking about your trips in the past week. If you could have used shared e-scooters more or less according to your preference, how would the use of other forms of transport be impacted? - Bike (self- or family-owned)</w:t>
      </w:r>
    </w:p>
    <w:p w14:paraId="3B19E2AF" w14:textId="364D19C7" w:rsidR="00861390" w:rsidRDefault="00000000">
      <w:r>
        <w:t>This variable is numeric</w:t>
      </w:r>
    </w:p>
    <w:p w14:paraId="6B1A376A" w14:textId="77777777" w:rsidR="00861390" w:rsidRDefault="00000000">
      <w:r>
        <w:t xml:space="preserve">Value label information for </w:t>
      </w:r>
      <w:proofErr w:type="spellStart"/>
      <w:r>
        <w:t>SPImpact_SharedScooter_Bike</w:t>
      </w:r>
      <w:proofErr w:type="spellEnd"/>
    </w:p>
    <w:p w14:paraId="67CCCBF3" w14:textId="77777777" w:rsidR="00861390" w:rsidRDefault="00000000">
      <w:pPr>
        <w:ind w:left="400"/>
      </w:pPr>
      <w:r>
        <w:rPr>
          <w:sz w:val="20"/>
        </w:rPr>
        <w:t>Value = -9.0 Label = NA</w:t>
      </w:r>
    </w:p>
    <w:p w14:paraId="36B91F97" w14:textId="77777777" w:rsidR="00861390" w:rsidRDefault="00000000">
      <w:pPr>
        <w:ind w:left="400"/>
      </w:pPr>
      <w:r>
        <w:rPr>
          <w:sz w:val="20"/>
        </w:rPr>
        <w:t>Value = 1.0 Label = Much Decreased</w:t>
      </w:r>
    </w:p>
    <w:p w14:paraId="76FDB66C" w14:textId="77777777" w:rsidR="00861390" w:rsidRDefault="00000000">
      <w:pPr>
        <w:ind w:left="400"/>
      </w:pPr>
      <w:r>
        <w:rPr>
          <w:sz w:val="20"/>
        </w:rPr>
        <w:t>Value = 2.0 Label = Decreased</w:t>
      </w:r>
    </w:p>
    <w:p w14:paraId="7E4C53E1" w14:textId="77777777" w:rsidR="00861390" w:rsidRDefault="00000000">
      <w:pPr>
        <w:ind w:left="400"/>
      </w:pPr>
      <w:r>
        <w:rPr>
          <w:sz w:val="20"/>
        </w:rPr>
        <w:t>Value = 3.0 Label = About the Same</w:t>
      </w:r>
    </w:p>
    <w:p w14:paraId="513AC850" w14:textId="77777777" w:rsidR="00861390" w:rsidRDefault="00000000">
      <w:pPr>
        <w:ind w:left="400"/>
      </w:pPr>
      <w:r>
        <w:rPr>
          <w:sz w:val="20"/>
        </w:rPr>
        <w:t>Value = 4.0 Label = Increased</w:t>
      </w:r>
    </w:p>
    <w:p w14:paraId="57237C5A" w14:textId="77777777" w:rsidR="00861390" w:rsidRDefault="00000000">
      <w:pPr>
        <w:ind w:left="400"/>
      </w:pPr>
      <w:r>
        <w:rPr>
          <w:sz w:val="20"/>
        </w:rPr>
        <w:t>Value = 5.0 Label = Much Increased</w:t>
      </w:r>
    </w:p>
    <w:p w14:paraId="076679FE" w14:textId="77777777" w:rsidR="00861390" w:rsidRDefault="00000000">
      <w:pPr>
        <w:ind w:left="400"/>
      </w:pPr>
      <w:r>
        <w:rPr>
          <w:sz w:val="20"/>
        </w:rPr>
        <w:t>Value = 99.0 Label = Hardly Ever Use This Form</w:t>
      </w:r>
    </w:p>
    <w:p w14:paraId="0162AAF7" w14:textId="77777777" w:rsidR="00861390" w:rsidRDefault="00861390"/>
    <w:p w14:paraId="41458738" w14:textId="77777777" w:rsidR="00861390" w:rsidRDefault="00000000">
      <w:r>
        <w:rPr>
          <w:b/>
        </w:rPr>
        <w:t xml:space="preserve">Pos. = 101 Variable = </w:t>
      </w:r>
      <w:proofErr w:type="spellStart"/>
      <w:r>
        <w:rPr>
          <w:b/>
        </w:rPr>
        <w:t>SPImpact_SharedScooter_EBike</w:t>
      </w:r>
      <w:proofErr w:type="spellEnd"/>
      <w:r>
        <w:rPr>
          <w:b/>
        </w:rPr>
        <w:t xml:space="preserve"> </w:t>
      </w:r>
      <w:r>
        <w:rPr>
          <w:i/>
        </w:rPr>
        <w:t>Variable label = Thinking about your trips in the past week. If you could have used shared e-scooters more or less according to your preference, how would the use of other forms of transport be impacted? - E-bike</w:t>
      </w:r>
    </w:p>
    <w:p w14:paraId="23613FBF" w14:textId="46E2B8AB" w:rsidR="00861390" w:rsidRDefault="00000000">
      <w:r>
        <w:t>This variable is numeric</w:t>
      </w:r>
    </w:p>
    <w:p w14:paraId="64D73D81" w14:textId="77777777" w:rsidR="00861390" w:rsidRDefault="00000000">
      <w:r>
        <w:t xml:space="preserve">Value label information for </w:t>
      </w:r>
      <w:proofErr w:type="spellStart"/>
      <w:r>
        <w:t>SPImpact_SharedScooter_EBike</w:t>
      </w:r>
      <w:proofErr w:type="spellEnd"/>
    </w:p>
    <w:p w14:paraId="305F63C4" w14:textId="77777777" w:rsidR="00861390" w:rsidRDefault="00000000">
      <w:pPr>
        <w:ind w:left="400"/>
      </w:pPr>
      <w:r>
        <w:rPr>
          <w:sz w:val="20"/>
        </w:rPr>
        <w:t>Value = -9.0 Label = NA</w:t>
      </w:r>
    </w:p>
    <w:p w14:paraId="5683313D" w14:textId="77777777" w:rsidR="00861390" w:rsidRDefault="00000000">
      <w:pPr>
        <w:ind w:left="400"/>
      </w:pPr>
      <w:r>
        <w:rPr>
          <w:sz w:val="20"/>
        </w:rPr>
        <w:t>Value = 1.0 Label = Much Decreased</w:t>
      </w:r>
    </w:p>
    <w:p w14:paraId="0204E59A" w14:textId="77777777" w:rsidR="00861390" w:rsidRDefault="00000000">
      <w:pPr>
        <w:ind w:left="400"/>
      </w:pPr>
      <w:r>
        <w:rPr>
          <w:sz w:val="20"/>
        </w:rPr>
        <w:t>Value = 2.0 Label = Decreased</w:t>
      </w:r>
    </w:p>
    <w:p w14:paraId="10E902C4" w14:textId="77777777" w:rsidR="00861390" w:rsidRDefault="00000000">
      <w:pPr>
        <w:ind w:left="400"/>
      </w:pPr>
      <w:r>
        <w:rPr>
          <w:sz w:val="20"/>
        </w:rPr>
        <w:t>Value = 3.0 Label = About the Same</w:t>
      </w:r>
    </w:p>
    <w:p w14:paraId="561BC710" w14:textId="77777777" w:rsidR="00861390" w:rsidRDefault="00000000">
      <w:pPr>
        <w:ind w:left="400"/>
      </w:pPr>
      <w:r>
        <w:rPr>
          <w:sz w:val="20"/>
        </w:rPr>
        <w:t>Value = 4.0 Label = Increased</w:t>
      </w:r>
    </w:p>
    <w:p w14:paraId="02B08197" w14:textId="77777777" w:rsidR="00861390" w:rsidRDefault="00000000">
      <w:pPr>
        <w:ind w:left="400"/>
      </w:pPr>
      <w:r>
        <w:rPr>
          <w:sz w:val="20"/>
        </w:rPr>
        <w:t>Value = 5.0 Label = Much Increased</w:t>
      </w:r>
    </w:p>
    <w:p w14:paraId="486829FD" w14:textId="77777777" w:rsidR="00861390" w:rsidRDefault="00000000">
      <w:pPr>
        <w:ind w:left="400"/>
      </w:pPr>
      <w:r>
        <w:rPr>
          <w:sz w:val="20"/>
        </w:rPr>
        <w:t>Value = 99.0 Label = Hardly Ever Use This Form</w:t>
      </w:r>
    </w:p>
    <w:p w14:paraId="5F1FA83A" w14:textId="77777777" w:rsidR="00861390" w:rsidRDefault="00861390"/>
    <w:p w14:paraId="5C859754" w14:textId="77777777" w:rsidR="00861390" w:rsidRDefault="00000000">
      <w:r>
        <w:rPr>
          <w:b/>
        </w:rPr>
        <w:t xml:space="preserve">Pos. = 102 Variable = </w:t>
      </w:r>
      <w:proofErr w:type="spellStart"/>
      <w:r>
        <w:rPr>
          <w:b/>
        </w:rPr>
        <w:t>SPImpact_SharedScooter_Taxi</w:t>
      </w:r>
      <w:proofErr w:type="spellEnd"/>
      <w:r>
        <w:rPr>
          <w:b/>
        </w:rPr>
        <w:t xml:space="preserve"> </w:t>
      </w:r>
      <w:r>
        <w:rPr>
          <w:i/>
        </w:rPr>
        <w:t>Variable label = Thinking about your trips in the past week. If you could have used shared e-scooters more or less according to your preference, how would the use of other forms of transport be impacted? - Taxi</w:t>
      </w:r>
    </w:p>
    <w:p w14:paraId="0C0B5EB1" w14:textId="02D3411B" w:rsidR="00861390" w:rsidRDefault="00000000">
      <w:r>
        <w:t>This variable is numeric</w:t>
      </w:r>
    </w:p>
    <w:p w14:paraId="2B3C525E" w14:textId="77777777" w:rsidR="00861390" w:rsidRDefault="00000000">
      <w:r>
        <w:t xml:space="preserve">Value label information for </w:t>
      </w:r>
      <w:proofErr w:type="spellStart"/>
      <w:r>
        <w:t>SPImpact_SharedScooter_Taxi</w:t>
      </w:r>
      <w:proofErr w:type="spellEnd"/>
    </w:p>
    <w:p w14:paraId="44309E1D" w14:textId="77777777" w:rsidR="00861390" w:rsidRDefault="00000000">
      <w:pPr>
        <w:ind w:left="400"/>
      </w:pPr>
      <w:r>
        <w:rPr>
          <w:sz w:val="20"/>
        </w:rPr>
        <w:t>Value = -9.0 Label = NA</w:t>
      </w:r>
    </w:p>
    <w:p w14:paraId="182EA0B2" w14:textId="77777777" w:rsidR="00861390" w:rsidRDefault="00000000">
      <w:pPr>
        <w:ind w:left="400"/>
      </w:pPr>
      <w:r>
        <w:rPr>
          <w:sz w:val="20"/>
        </w:rPr>
        <w:t>Value = 1.0 Label = Much Decreased</w:t>
      </w:r>
    </w:p>
    <w:p w14:paraId="4FD77E31" w14:textId="77777777" w:rsidR="00861390" w:rsidRDefault="00000000">
      <w:pPr>
        <w:ind w:left="400"/>
      </w:pPr>
      <w:r>
        <w:rPr>
          <w:sz w:val="20"/>
        </w:rPr>
        <w:t>Value = 2.0 Label = Decreased</w:t>
      </w:r>
    </w:p>
    <w:p w14:paraId="1910FA1D" w14:textId="77777777" w:rsidR="00861390" w:rsidRDefault="00000000">
      <w:pPr>
        <w:ind w:left="400"/>
      </w:pPr>
      <w:r>
        <w:rPr>
          <w:sz w:val="20"/>
        </w:rPr>
        <w:t>Value = 3.0 Label = About the Same</w:t>
      </w:r>
    </w:p>
    <w:p w14:paraId="3B57FBFC" w14:textId="77777777" w:rsidR="00861390" w:rsidRDefault="00000000">
      <w:pPr>
        <w:ind w:left="400"/>
      </w:pPr>
      <w:r>
        <w:rPr>
          <w:sz w:val="20"/>
        </w:rPr>
        <w:t>Value = 4.0 Label = Increased</w:t>
      </w:r>
    </w:p>
    <w:p w14:paraId="396AB708" w14:textId="77777777" w:rsidR="00861390" w:rsidRDefault="00000000">
      <w:pPr>
        <w:ind w:left="400"/>
      </w:pPr>
      <w:r>
        <w:rPr>
          <w:sz w:val="20"/>
        </w:rPr>
        <w:t>Value = 5.0 Label = Much Increased</w:t>
      </w:r>
    </w:p>
    <w:p w14:paraId="4DFC887E" w14:textId="77777777" w:rsidR="00861390" w:rsidRDefault="00000000">
      <w:pPr>
        <w:ind w:left="400"/>
      </w:pPr>
      <w:r>
        <w:rPr>
          <w:sz w:val="20"/>
        </w:rPr>
        <w:t>Value = 99.0 Label = Hardly Ever Use This Form</w:t>
      </w:r>
    </w:p>
    <w:p w14:paraId="6C0D3AC3" w14:textId="77777777" w:rsidR="00861390" w:rsidRDefault="00861390"/>
    <w:p w14:paraId="529447BF" w14:textId="77777777" w:rsidR="00861390" w:rsidRDefault="00000000">
      <w:r>
        <w:rPr>
          <w:b/>
        </w:rPr>
        <w:lastRenderedPageBreak/>
        <w:t xml:space="preserve">Pos. = 103 Variable = </w:t>
      </w:r>
      <w:proofErr w:type="spellStart"/>
      <w:r>
        <w:rPr>
          <w:b/>
        </w:rPr>
        <w:t>SPImpact_SharedEMoped_Car</w:t>
      </w:r>
      <w:proofErr w:type="spellEnd"/>
      <w:r>
        <w:rPr>
          <w:b/>
        </w:rPr>
        <w:t xml:space="preserve"> </w:t>
      </w:r>
      <w:r>
        <w:rPr>
          <w:i/>
        </w:rPr>
        <w:t>Variable label = Thinking about your trips in the past week. If you could have used shared e-mopeds more or less according to your preference, how would the use of other forms of transport be impacted? - Car</w:t>
      </w:r>
    </w:p>
    <w:p w14:paraId="1D913C70" w14:textId="7D755922" w:rsidR="00861390" w:rsidRDefault="00000000">
      <w:r>
        <w:t>This variable is numeric</w:t>
      </w:r>
    </w:p>
    <w:p w14:paraId="67C84431" w14:textId="77777777" w:rsidR="00861390" w:rsidRDefault="00000000">
      <w:r>
        <w:t xml:space="preserve">Value label information for </w:t>
      </w:r>
      <w:proofErr w:type="spellStart"/>
      <w:r>
        <w:t>SPImpact_SharedEMoped_Car</w:t>
      </w:r>
      <w:proofErr w:type="spellEnd"/>
    </w:p>
    <w:p w14:paraId="08ECEBCA" w14:textId="77777777" w:rsidR="00861390" w:rsidRDefault="00000000">
      <w:pPr>
        <w:ind w:left="400"/>
      </w:pPr>
      <w:r>
        <w:rPr>
          <w:sz w:val="20"/>
        </w:rPr>
        <w:t>Value = -9.0 Label = NA</w:t>
      </w:r>
    </w:p>
    <w:p w14:paraId="041E4BA6" w14:textId="77777777" w:rsidR="00861390" w:rsidRDefault="00000000">
      <w:pPr>
        <w:ind w:left="400"/>
      </w:pPr>
      <w:r>
        <w:rPr>
          <w:sz w:val="20"/>
        </w:rPr>
        <w:t>Value = 1.0 Label = Much Decreased</w:t>
      </w:r>
    </w:p>
    <w:p w14:paraId="1948D9AD" w14:textId="77777777" w:rsidR="00861390" w:rsidRDefault="00000000">
      <w:pPr>
        <w:ind w:left="400"/>
      </w:pPr>
      <w:r>
        <w:rPr>
          <w:sz w:val="20"/>
        </w:rPr>
        <w:t>Value = 2.0 Label = Decreased</w:t>
      </w:r>
    </w:p>
    <w:p w14:paraId="1AD3886F" w14:textId="77777777" w:rsidR="00861390" w:rsidRDefault="00000000">
      <w:pPr>
        <w:ind w:left="400"/>
      </w:pPr>
      <w:r>
        <w:rPr>
          <w:sz w:val="20"/>
        </w:rPr>
        <w:t>Value = 3.0 Label = About the Same</w:t>
      </w:r>
    </w:p>
    <w:p w14:paraId="4025C1D9" w14:textId="77777777" w:rsidR="00861390" w:rsidRDefault="00000000">
      <w:pPr>
        <w:ind w:left="400"/>
      </w:pPr>
      <w:r>
        <w:rPr>
          <w:sz w:val="20"/>
        </w:rPr>
        <w:t>Value = 4.0 Label = Increased</w:t>
      </w:r>
    </w:p>
    <w:p w14:paraId="038A6C2A" w14:textId="77777777" w:rsidR="00861390" w:rsidRDefault="00000000">
      <w:pPr>
        <w:ind w:left="400"/>
      </w:pPr>
      <w:r>
        <w:rPr>
          <w:sz w:val="20"/>
        </w:rPr>
        <w:t>Value = 5.0 Label = Much Increased</w:t>
      </w:r>
    </w:p>
    <w:p w14:paraId="706441ED" w14:textId="77777777" w:rsidR="00861390" w:rsidRDefault="00000000">
      <w:pPr>
        <w:ind w:left="400"/>
      </w:pPr>
      <w:r>
        <w:rPr>
          <w:sz w:val="20"/>
        </w:rPr>
        <w:t>Value = 99.0 Label = Hardly Ever Use This Form</w:t>
      </w:r>
    </w:p>
    <w:p w14:paraId="5142038D" w14:textId="77777777" w:rsidR="00861390" w:rsidRDefault="00861390"/>
    <w:p w14:paraId="6C8F2C22" w14:textId="77777777" w:rsidR="00861390" w:rsidRDefault="00000000">
      <w:r>
        <w:rPr>
          <w:b/>
        </w:rPr>
        <w:t xml:space="preserve">Pos. = 104 Variable = </w:t>
      </w:r>
      <w:proofErr w:type="spellStart"/>
      <w:r>
        <w:rPr>
          <w:b/>
        </w:rPr>
        <w:t>SPImpact_SharedEMoped_RPT</w:t>
      </w:r>
      <w:proofErr w:type="spellEnd"/>
      <w:r>
        <w:rPr>
          <w:b/>
        </w:rPr>
        <w:t xml:space="preserve"> </w:t>
      </w:r>
      <w:r>
        <w:rPr>
          <w:i/>
        </w:rPr>
        <w:t>Variable label = Thinking about your trips in the past week. If you could have used shared e-mopeds more or less according to your preference, how would the use of other forms of transport be impacted? - Regional public transport</w:t>
      </w:r>
    </w:p>
    <w:p w14:paraId="4B9D147B" w14:textId="19E973A1" w:rsidR="00861390" w:rsidRDefault="00000000">
      <w:r>
        <w:t>This variable is numeric</w:t>
      </w:r>
    </w:p>
    <w:p w14:paraId="64277D89" w14:textId="77777777" w:rsidR="00861390" w:rsidRDefault="00000000">
      <w:r>
        <w:t xml:space="preserve">Value label information for </w:t>
      </w:r>
      <w:proofErr w:type="spellStart"/>
      <w:r>
        <w:t>SPImpact_SharedEMoped_RPT</w:t>
      </w:r>
      <w:proofErr w:type="spellEnd"/>
    </w:p>
    <w:p w14:paraId="5A07DC37" w14:textId="77777777" w:rsidR="00861390" w:rsidRDefault="00000000">
      <w:pPr>
        <w:ind w:left="400"/>
      </w:pPr>
      <w:r>
        <w:rPr>
          <w:sz w:val="20"/>
        </w:rPr>
        <w:t>Value = -9.0 Label = NA</w:t>
      </w:r>
    </w:p>
    <w:p w14:paraId="7A9815F3" w14:textId="77777777" w:rsidR="00861390" w:rsidRDefault="00000000">
      <w:pPr>
        <w:ind w:left="400"/>
      </w:pPr>
      <w:r>
        <w:rPr>
          <w:sz w:val="20"/>
        </w:rPr>
        <w:t>Value = 1.0 Label = Much Decreased</w:t>
      </w:r>
    </w:p>
    <w:p w14:paraId="378F01AA" w14:textId="77777777" w:rsidR="00861390" w:rsidRDefault="00000000">
      <w:pPr>
        <w:ind w:left="400"/>
      </w:pPr>
      <w:r>
        <w:rPr>
          <w:sz w:val="20"/>
        </w:rPr>
        <w:t>Value = 2.0 Label = Decreased</w:t>
      </w:r>
    </w:p>
    <w:p w14:paraId="043FB04D" w14:textId="77777777" w:rsidR="00861390" w:rsidRDefault="00000000">
      <w:pPr>
        <w:ind w:left="400"/>
      </w:pPr>
      <w:r>
        <w:rPr>
          <w:sz w:val="20"/>
        </w:rPr>
        <w:t>Value = 3.0 Label = About the Same</w:t>
      </w:r>
    </w:p>
    <w:p w14:paraId="1A5B2FC6" w14:textId="77777777" w:rsidR="00861390" w:rsidRDefault="00000000">
      <w:pPr>
        <w:ind w:left="400"/>
      </w:pPr>
      <w:r>
        <w:rPr>
          <w:sz w:val="20"/>
        </w:rPr>
        <w:t>Value = 4.0 Label = Increased</w:t>
      </w:r>
    </w:p>
    <w:p w14:paraId="37448271" w14:textId="77777777" w:rsidR="00861390" w:rsidRDefault="00000000">
      <w:pPr>
        <w:ind w:left="400"/>
      </w:pPr>
      <w:r>
        <w:rPr>
          <w:sz w:val="20"/>
        </w:rPr>
        <w:t>Value = 5.0 Label = Much Increased</w:t>
      </w:r>
    </w:p>
    <w:p w14:paraId="5A4CF5C7" w14:textId="77777777" w:rsidR="00861390" w:rsidRDefault="00000000">
      <w:pPr>
        <w:ind w:left="400"/>
      </w:pPr>
      <w:r>
        <w:rPr>
          <w:sz w:val="20"/>
        </w:rPr>
        <w:t>Value = 99.0 Label = Hardly Ever Use This Form</w:t>
      </w:r>
    </w:p>
    <w:p w14:paraId="557DAD22" w14:textId="77777777" w:rsidR="00861390" w:rsidRDefault="00861390"/>
    <w:p w14:paraId="5167C306" w14:textId="77777777" w:rsidR="00861390" w:rsidRDefault="00000000">
      <w:r>
        <w:rPr>
          <w:b/>
        </w:rPr>
        <w:t xml:space="preserve">Pos. = 105 Variable = </w:t>
      </w:r>
      <w:proofErr w:type="spellStart"/>
      <w:r>
        <w:rPr>
          <w:b/>
        </w:rPr>
        <w:t>SPImpact_SharedEMoped_LPT</w:t>
      </w:r>
      <w:proofErr w:type="spellEnd"/>
      <w:r>
        <w:rPr>
          <w:b/>
        </w:rPr>
        <w:t xml:space="preserve"> </w:t>
      </w:r>
      <w:r>
        <w:rPr>
          <w:i/>
        </w:rPr>
        <w:t xml:space="preserve">Variable label = Thinking about your trips in the past week. If you could have used shared e-mopeds more or less according to your </w:t>
      </w:r>
      <w:r>
        <w:rPr>
          <w:i/>
        </w:rPr>
        <w:lastRenderedPageBreak/>
        <w:t>preference, how would the use of other forms of transport be impacted? - Local public transport (BTM)</w:t>
      </w:r>
    </w:p>
    <w:p w14:paraId="14B19692" w14:textId="2C059EDD" w:rsidR="00861390" w:rsidRDefault="00000000">
      <w:r>
        <w:t>This variable is numeric</w:t>
      </w:r>
    </w:p>
    <w:p w14:paraId="7BEA2D43" w14:textId="77777777" w:rsidR="00861390" w:rsidRDefault="00000000">
      <w:r>
        <w:t xml:space="preserve">Value label information for </w:t>
      </w:r>
      <w:proofErr w:type="spellStart"/>
      <w:r>
        <w:t>SPImpact_SharedEMoped_LPT</w:t>
      </w:r>
      <w:proofErr w:type="spellEnd"/>
    </w:p>
    <w:p w14:paraId="61D75574" w14:textId="77777777" w:rsidR="00861390" w:rsidRDefault="00000000">
      <w:pPr>
        <w:ind w:left="400"/>
      </w:pPr>
      <w:r>
        <w:rPr>
          <w:sz w:val="20"/>
        </w:rPr>
        <w:t>Value = -9.0 Label = NA</w:t>
      </w:r>
    </w:p>
    <w:p w14:paraId="1CF6358F" w14:textId="77777777" w:rsidR="00861390" w:rsidRDefault="00000000">
      <w:pPr>
        <w:ind w:left="400"/>
      </w:pPr>
      <w:r>
        <w:rPr>
          <w:sz w:val="20"/>
        </w:rPr>
        <w:t>Value = 1.0 Label = Much Decreased</w:t>
      </w:r>
    </w:p>
    <w:p w14:paraId="2C717070" w14:textId="77777777" w:rsidR="00861390" w:rsidRDefault="00000000">
      <w:pPr>
        <w:ind w:left="400"/>
      </w:pPr>
      <w:r>
        <w:rPr>
          <w:sz w:val="20"/>
        </w:rPr>
        <w:t>Value = 2.0 Label = Decreased</w:t>
      </w:r>
    </w:p>
    <w:p w14:paraId="16F34917" w14:textId="77777777" w:rsidR="00861390" w:rsidRDefault="00000000">
      <w:pPr>
        <w:ind w:left="400"/>
      </w:pPr>
      <w:r>
        <w:rPr>
          <w:sz w:val="20"/>
        </w:rPr>
        <w:t>Value = 3.0 Label = About the Same</w:t>
      </w:r>
    </w:p>
    <w:p w14:paraId="0E47A703" w14:textId="77777777" w:rsidR="00861390" w:rsidRDefault="00000000">
      <w:pPr>
        <w:ind w:left="400"/>
      </w:pPr>
      <w:r>
        <w:rPr>
          <w:sz w:val="20"/>
        </w:rPr>
        <w:t>Value = 4.0 Label = Increased</w:t>
      </w:r>
    </w:p>
    <w:p w14:paraId="6DDEE5A5" w14:textId="77777777" w:rsidR="00861390" w:rsidRDefault="00000000">
      <w:pPr>
        <w:ind w:left="400"/>
      </w:pPr>
      <w:r>
        <w:rPr>
          <w:sz w:val="20"/>
        </w:rPr>
        <w:t>Value = 5.0 Label = Much Increased</w:t>
      </w:r>
    </w:p>
    <w:p w14:paraId="1B1CD6B1" w14:textId="77777777" w:rsidR="00861390" w:rsidRDefault="00000000">
      <w:pPr>
        <w:ind w:left="400"/>
      </w:pPr>
      <w:r>
        <w:rPr>
          <w:sz w:val="20"/>
        </w:rPr>
        <w:t>Value = 99.0 Label = Hardly Ever Use This Form</w:t>
      </w:r>
    </w:p>
    <w:p w14:paraId="3C64FF92" w14:textId="77777777" w:rsidR="00861390" w:rsidRDefault="00861390"/>
    <w:p w14:paraId="09AD5185" w14:textId="77777777" w:rsidR="00861390" w:rsidRDefault="00000000">
      <w:r>
        <w:rPr>
          <w:b/>
        </w:rPr>
        <w:t xml:space="preserve">Pos. = 106 Variable = </w:t>
      </w:r>
      <w:proofErr w:type="spellStart"/>
      <w:r>
        <w:rPr>
          <w:b/>
        </w:rPr>
        <w:t>SPImpact_SharedEMoped_Walk</w:t>
      </w:r>
      <w:proofErr w:type="spellEnd"/>
      <w:r>
        <w:rPr>
          <w:b/>
        </w:rPr>
        <w:t xml:space="preserve"> </w:t>
      </w:r>
      <w:r>
        <w:rPr>
          <w:i/>
        </w:rPr>
        <w:t>Variable label = Thinking about your trips in the past week. If you could have used shared e-mopeds more or less according to your preference, how would the use of other forms of transport be impacted? - Walking</w:t>
      </w:r>
    </w:p>
    <w:p w14:paraId="591D07BF" w14:textId="6EAC40AD" w:rsidR="00861390" w:rsidRDefault="00000000">
      <w:r>
        <w:t>This variable is numeric</w:t>
      </w:r>
    </w:p>
    <w:p w14:paraId="49BF1F93" w14:textId="77777777" w:rsidR="00861390" w:rsidRDefault="00000000">
      <w:r>
        <w:t xml:space="preserve">Value label information for </w:t>
      </w:r>
      <w:proofErr w:type="spellStart"/>
      <w:r>
        <w:t>SPImpact_SharedEMoped_Walk</w:t>
      </w:r>
      <w:proofErr w:type="spellEnd"/>
    </w:p>
    <w:p w14:paraId="442B278A" w14:textId="77777777" w:rsidR="00861390" w:rsidRDefault="00000000">
      <w:pPr>
        <w:ind w:left="400"/>
      </w:pPr>
      <w:r>
        <w:rPr>
          <w:sz w:val="20"/>
        </w:rPr>
        <w:t>Value = -9.0 Label = NA</w:t>
      </w:r>
    </w:p>
    <w:p w14:paraId="4698AA81" w14:textId="77777777" w:rsidR="00861390" w:rsidRDefault="00000000">
      <w:pPr>
        <w:ind w:left="400"/>
      </w:pPr>
      <w:r>
        <w:rPr>
          <w:sz w:val="20"/>
        </w:rPr>
        <w:t>Value = 1.0 Label = Much Decreased</w:t>
      </w:r>
    </w:p>
    <w:p w14:paraId="69D1FABE" w14:textId="77777777" w:rsidR="00861390" w:rsidRDefault="00000000">
      <w:pPr>
        <w:ind w:left="400"/>
      </w:pPr>
      <w:r>
        <w:rPr>
          <w:sz w:val="20"/>
        </w:rPr>
        <w:t>Value = 2.0 Label = Decreased</w:t>
      </w:r>
    </w:p>
    <w:p w14:paraId="378D29BC" w14:textId="77777777" w:rsidR="00861390" w:rsidRDefault="00000000">
      <w:pPr>
        <w:ind w:left="400"/>
      </w:pPr>
      <w:r>
        <w:rPr>
          <w:sz w:val="20"/>
        </w:rPr>
        <w:t>Value = 3.0 Label = About the Same</w:t>
      </w:r>
    </w:p>
    <w:p w14:paraId="3D86DB8D" w14:textId="77777777" w:rsidR="00861390" w:rsidRDefault="00000000">
      <w:pPr>
        <w:ind w:left="400"/>
      </w:pPr>
      <w:r>
        <w:rPr>
          <w:sz w:val="20"/>
        </w:rPr>
        <w:t>Value = 4.0 Label = Increased</w:t>
      </w:r>
    </w:p>
    <w:p w14:paraId="79A18A49" w14:textId="77777777" w:rsidR="00861390" w:rsidRDefault="00000000">
      <w:pPr>
        <w:ind w:left="400"/>
      </w:pPr>
      <w:r>
        <w:rPr>
          <w:sz w:val="20"/>
        </w:rPr>
        <w:t>Value = 5.0 Label = Much Increased</w:t>
      </w:r>
    </w:p>
    <w:p w14:paraId="4542F919" w14:textId="77777777" w:rsidR="00861390" w:rsidRDefault="00000000">
      <w:pPr>
        <w:ind w:left="400"/>
      </w:pPr>
      <w:r>
        <w:rPr>
          <w:sz w:val="20"/>
        </w:rPr>
        <w:t>Value = 99.0 Label = Hardly Ever Use This Form</w:t>
      </w:r>
    </w:p>
    <w:p w14:paraId="355B012F" w14:textId="77777777" w:rsidR="00861390" w:rsidRDefault="00861390"/>
    <w:p w14:paraId="7F493E63" w14:textId="77777777" w:rsidR="00861390" w:rsidRDefault="00000000">
      <w:r>
        <w:rPr>
          <w:b/>
        </w:rPr>
        <w:t xml:space="preserve">Pos. = 107 Variable = </w:t>
      </w:r>
      <w:proofErr w:type="spellStart"/>
      <w:r>
        <w:rPr>
          <w:b/>
        </w:rPr>
        <w:t>SPImpact_SharedEMoped_Bike</w:t>
      </w:r>
      <w:proofErr w:type="spellEnd"/>
      <w:r>
        <w:rPr>
          <w:b/>
        </w:rPr>
        <w:t xml:space="preserve"> </w:t>
      </w:r>
      <w:r>
        <w:rPr>
          <w:i/>
        </w:rPr>
        <w:t>Variable label = Thinking about your trips in the past week. If you could have used shared e-mopeds more or less according to your preference, how would the use of other forms of transport be impacted? - Bike (self- or family-owned)</w:t>
      </w:r>
    </w:p>
    <w:p w14:paraId="37EB65C2" w14:textId="613A161F" w:rsidR="00861390" w:rsidRDefault="00000000">
      <w:r>
        <w:lastRenderedPageBreak/>
        <w:t>This variable is numeric</w:t>
      </w:r>
    </w:p>
    <w:p w14:paraId="5CAB9ED0" w14:textId="77777777" w:rsidR="00861390" w:rsidRDefault="00000000">
      <w:r>
        <w:t xml:space="preserve">Value label information for </w:t>
      </w:r>
      <w:proofErr w:type="spellStart"/>
      <w:r>
        <w:t>SPImpact_SharedEMoped_Bike</w:t>
      </w:r>
      <w:proofErr w:type="spellEnd"/>
    </w:p>
    <w:p w14:paraId="3EF87B83" w14:textId="77777777" w:rsidR="00861390" w:rsidRDefault="00000000">
      <w:pPr>
        <w:ind w:left="400"/>
      </w:pPr>
      <w:r>
        <w:rPr>
          <w:sz w:val="20"/>
        </w:rPr>
        <w:t>Value = -9.0 Label = NA</w:t>
      </w:r>
    </w:p>
    <w:p w14:paraId="5DA72449" w14:textId="77777777" w:rsidR="00861390" w:rsidRDefault="00000000">
      <w:pPr>
        <w:ind w:left="400"/>
      </w:pPr>
      <w:r>
        <w:rPr>
          <w:sz w:val="20"/>
        </w:rPr>
        <w:t>Value = 1.0 Label = Much Decreased</w:t>
      </w:r>
    </w:p>
    <w:p w14:paraId="7027DA3C" w14:textId="77777777" w:rsidR="00861390" w:rsidRDefault="00000000">
      <w:pPr>
        <w:ind w:left="400"/>
      </w:pPr>
      <w:r>
        <w:rPr>
          <w:sz w:val="20"/>
        </w:rPr>
        <w:t>Value = 2.0 Label = Decreased</w:t>
      </w:r>
    </w:p>
    <w:p w14:paraId="43EC2835" w14:textId="77777777" w:rsidR="00861390" w:rsidRDefault="00000000">
      <w:pPr>
        <w:ind w:left="400"/>
      </w:pPr>
      <w:r>
        <w:rPr>
          <w:sz w:val="20"/>
        </w:rPr>
        <w:t>Value = 3.0 Label = About the Same</w:t>
      </w:r>
    </w:p>
    <w:p w14:paraId="55CF4F32" w14:textId="77777777" w:rsidR="00861390" w:rsidRDefault="00000000">
      <w:pPr>
        <w:ind w:left="400"/>
      </w:pPr>
      <w:r>
        <w:rPr>
          <w:sz w:val="20"/>
        </w:rPr>
        <w:t>Value = 4.0 Label = Increased</w:t>
      </w:r>
    </w:p>
    <w:p w14:paraId="0D1E181E" w14:textId="77777777" w:rsidR="00861390" w:rsidRDefault="00000000">
      <w:pPr>
        <w:ind w:left="400"/>
      </w:pPr>
      <w:r>
        <w:rPr>
          <w:sz w:val="20"/>
        </w:rPr>
        <w:t>Value = 5.0 Label = Much Increased</w:t>
      </w:r>
    </w:p>
    <w:p w14:paraId="56900067" w14:textId="77777777" w:rsidR="00861390" w:rsidRDefault="00000000">
      <w:pPr>
        <w:ind w:left="400"/>
      </w:pPr>
      <w:r>
        <w:rPr>
          <w:sz w:val="20"/>
        </w:rPr>
        <w:t>Value = 99.0 Label = Hardly Ever Use This Form</w:t>
      </w:r>
    </w:p>
    <w:p w14:paraId="6D6C5086" w14:textId="77777777" w:rsidR="00861390" w:rsidRDefault="00861390"/>
    <w:p w14:paraId="6F5A0E1A" w14:textId="77777777" w:rsidR="00861390" w:rsidRDefault="00000000">
      <w:r>
        <w:rPr>
          <w:b/>
        </w:rPr>
        <w:t xml:space="preserve">Pos. = 108 Variable = </w:t>
      </w:r>
      <w:proofErr w:type="spellStart"/>
      <w:r>
        <w:rPr>
          <w:b/>
        </w:rPr>
        <w:t>SPImpact_SharedEMoped_EBike</w:t>
      </w:r>
      <w:proofErr w:type="spellEnd"/>
      <w:r>
        <w:rPr>
          <w:b/>
        </w:rPr>
        <w:t xml:space="preserve"> </w:t>
      </w:r>
      <w:r>
        <w:rPr>
          <w:i/>
        </w:rPr>
        <w:t>Variable label = Thinking about your trips in the past week. If you could have used shared e-mopeds more or less according to your preference, how would the use of other forms of transport be impacted? - E-bike (self- or family-owned)</w:t>
      </w:r>
    </w:p>
    <w:p w14:paraId="6CDBEB29" w14:textId="0C6F850C" w:rsidR="00861390" w:rsidRDefault="00000000">
      <w:r>
        <w:t>This variable is numeric</w:t>
      </w:r>
    </w:p>
    <w:p w14:paraId="4BD97D81" w14:textId="77777777" w:rsidR="00861390" w:rsidRDefault="00000000">
      <w:r>
        <w:t xml:space="preserve">Value label information for </w:t>
      </w:r>
      <w:proofErr w:type="spellStart"/>
      <w:r>
        <w:t>SPImpact_SharedEMoped_EBike</w:t>
      </w:r>
      <w:proofErr w:type="spellEnd"/>
    </w:p>
    <w:p w14:paraId="71B09035" w14:textId="77777777" w:rsidR="00861390" w:rsidRDefault="00000000">
      <w:pPr>
        <w:ind w:left="400"/>
      </w:pPr>
      <w:r>
        <w:rPr>
          <w:sz w:val="20"/>
        </w:rPr>
        <w:t>Value = -9.0 Label = NA</w:t>
      </w:r>
    </w:p>
    <w:p w14:paraId="1D9932FF" w14:textId="77777777" w:rsidR="00861390" w:rsidRDefault="00000000">
      <w:pPr>
        <w:ind w:left="400"/>
      </w:pPr>
      <w:r>
        <w:rPr>
          <w:sz w:val="20"/>
        </w:rPr>
        <w:t>Value = 1.0 Label = Much Decreased</w:t>
      </w:r>
    </w:p>
    <w:p w14:paraId="1946304A" w14:textId="77777777" w:rsidR="00861390" w:rsidRDefault="00000000">
      <w:pPr>
        <w:ind w:left="400"/>
      </w:pPr>
      <w:r>
        <w:rPr>
          <w:sz w:val="20"/>
        </w:rPr>
        <w:t>Value = 2.0 Label = Decreased</w:t>
      </w:r>
    </w:p>
    <w:p w14:paraId="34B73D95" w14:textId="77777777" w:rsidR="00861390" w:rsidRDefault="00000000">
      <w:pPr>
        <w:ind w:left="400"/>
      </w:pPr>
      <w:r>
        <w:rPr>
          <w:sz w:val="20"/>
        </w:rPr>
        <w:t>Value = 3.0 Label = About the Same</w:t>
      </w:r>
    </w:p>
    <w:p w14:paraId="74C24788" w14:textId="77777777" w:rsidR="00861390" w:rsidRDefault="00000000">
      <w:pPr>
        <w:ind w:left="400"/>
      </w:pPr>
      <w:r>
        <w:rPr>
          <w:sz w:val="20"/>
        </w:rPr>
        <w:t>Value = 4.0 Label = Increased</w:t>
      </w:r>
    </w:p>
    <w:p w14:paraId="5C3F1468" w14:textId="77777777" w:rsidR="00861390" w:rsidRDefault="00000000">
      <w:pPr>
        <w:ind w:left="400"/>
      </w:pPr>
      <w:r>
        <w:rPr>
          <w:sz w:val="20"/>
        </w:rPr>
        <w:t>Value = 5.0 Label = Much Increased</w:t>
      </w:r>
    </w:p>
    <w:p w14:paraId="7AFEB81D" w14:textId="77777777" w:rsidR="00861390" w:rsidRDefault="00000000">
      <w:pPr>
        <w:ind w:left="400"/>
      </w:pPr>
      <w:r>
        <w:rPr>
          <w:sz w:val="20"/>
        </w:rPr>
        <w:t>Value = 99.0 Label = Hardly Ever Use This Form</w:t>
      </w:r>
    </w:p>
    <w:p w14:paraId="18EA24AD" w14:textId="77777777" w:rsidR="00861390" w:rsidRDefault="00861390"/>
    <w:p w14:paraId="698DC94D" w14:textId="77777777" w:rsidR="00861390" w:rsidRDefault="00000000">
      <w:r>
        <w:rPr>
          <w:b/>
        </w:rPr>
        <w:t xml:space="preserve">Pos. = 109 Variable = </w:t>
      </w:r>
      <w:proofErr w:type="spellStart"/>
      <w:r>
        <w:rPr>
          <w:b/>
        </w:rPr>
        <w:t>SPImpact_SharedEMoped_Taxi</w:t>
      </w:r>
      <w:proofErr w:type="spellEnd"/>
      <w:r>
        <w:rPr>
          <w:b/>
        </w:rPr>
        <w:t xml:space="preserve"> </w:t>
      </w:r>
      <w:r>
        <w:rPr>
          <w:i/>
        </w:rPr>
        <w:t>Variable label = Thinking about your trips in the past week. If you could have used shared e-mopeds more or less according to your preference, how would the use of other forms of transport be impacted? - Taxi</w:t>
      </w:r>
    </w:p>
    <w:p w14:paraId="7F70819C" w14:textId="2D4FD269" w:rsidR="00861390" w:rsidRDefault="00000000">
      <w:r>
        <w:t>This variable is numeric</w:t>
      </w:r>
    </w:p>
    <w:p w14:paraId="1A293A6E" w14:textId="77777777" w:rsidR="00861390" w:rsidRDefault="00000000">
      <w:r>
        <w:t xml:space="preserve">Value label information for </w:t>
      </w:r>
      <w:proofErr w:type="spellStart"/>
      <w:r>
        <w:t>SPImpact_SharedEMoped_Taxi</w:t>
      </w:r>
      <w:proofErr w:type="spellEnd"/>
    </w:p>
    <w:p w14:paraId="3AB35212" w14:textId="77777777" w:rsidR="00861390" w:rsidRDefault="00000000">
      <w:pPr>
        <w:ind w:left="400"/>
      </w:pPr>
      <w:r>
        <w:rPr>
          <w:sz w:val="20"/>
        </w:rPr>
        <w:lastRenderedPageBreak/>
        <w:t>Value = -9.0 Label = NA</w:t>
      </w:r>
    </w:p>
    <w:p w14:paraId="0C605AA7" w14:textId="77777777" w:rsidR="00861390" w:rsidRDefault="00000000">
      <w:pPr>
        <w:ind w:left="400"/>
      </w:pPr>
      <w:r>
        <w:rPr>
          <w:sz w:val="20"/>
        </w:rPr>
        <w:t>Value = 1.0 Label = Much Decreased</w:t>
      </w:r>
    </w:p>
    <w:p w14:paraId="67827189" w14:textId="77777777" w:rsidR="00861390" w:rsidRDefault="00000000">
      <w:pPr>
        <w:ind w:left="400"/>
      </w:pPr>
      <w:r>
        <w:rPr>
          <w:sz w:val="20"/>
        </w:rPr>
        <w:t>Value = 2.0 Label = Decreased</w:t>
      </w:r>
    </w:p>
    <w:p w14:paraId="124A8FCE" w14:textId="77777777" w:rsidR="00861390" w:rsidRDefault="00000000">
      <w:pPr>
        <w:ind w:left="400"/>
      </w:pPr>
      <w:r>
        <w:rPr>
          <w:sz w:val="20"/>
        </w:rPr>
        <w:t>Value = 3.0 Label = About the Same</w:t>
      </w:r>
    </w:p>
    <w:p w14:paraId="517B8F0D" w14:textId="77777777" w:rsidR="00861390" w:rsidRDefault="00000000">
      <w:pPr>
        <w:ind w:left="400"/>
      </w:pPr>
      <w:r>
        <w:rPr>
          <w:sz w:val="20"/>
        </w:rPr>
        <w:t>Value = 4.0 Label = Increased</w:t>
      </w:r>
    </w:p>
    <w:p w14:paraId="0C2BCEED" w14:textId="77777777" w:rsidR="00861390" w:rsidRDefault="00000000">
      <w:pPr>
        <w:ind w:left="400"/>
      </w:pPr>
      <w:r>
        <w:rPr>
          <w:sz w:val="20"/>
        </w:rPr>
        <w:t>Value = 5.0 Label = Much Increased</w:t>
      </w:r>
    </w:p>
    <w:p w14:paraId="07AE0E7A" w14:textId="77777777" w:rsidR="00861390" w:rsidRDefault="00000000">
      <w:pPr>
        <w:ind w:left="400"/>
      </w:pPr>
      <w:r>
        <w:rPr>
          <w:sz w:val="20"/>
        </w:rPr>
        <w:t>Value = 99.0 Label = Hardly Ever Use This Form</w:t>
      </w:r>
    </w:p>
    <w:p w14:paraId="3B6E1086" w14:textId="77777777" w:rsidR="00861390" w:rsidRDefault="00861390"/>
    <w:p w14:paraId="087CB2FC" w14:textId="77777777" w:rsidR="00861390" w:rsidRDefault="00000000">
      <w:r>
        <w:rPr>
          <w:b/>
        </w:rPr>
        <w:t xml:space="preserve">Pos. = 110 Variable = </w:t>
      </w:r>
      <w:proofErr w:type="spellStart"/>
      <w:r>
        <w:rPr>
          <w:b/>
        </w:rPr>
        <w:t>Prevent_SharedMicroMobility_Use</w:t>
      </w:r>
      <w:proofErr w:type="spellEnd"/>
      <w:r>
        <w:rPr>
          <w:b/>
        </w:rPr>
        <w:t xml:space="preserve"> </w:t>
      </w:r>
      <w:r>
        <w:rPr>
          <w:i/>
        </w:rPr>
        <w:t xml:space="preserve">Variable label = Which of the following reasons prevent you from using the above shared </w:t>
      </w:r>
      <w:proofErr w:type="spellStart"/>
      <w:r>
        <w:rPr>
          <w:i/>
        </w:rPr>
        <w:t>micromobilities</w:t>
      </w:r>
      <w:proofErr w:type="spellEnd"/>
      <w:r>
        <w:rPr>
          <w:i/>
        </w:rPr>
        <w:t>? Select all that apply</w:t>
      </w:r>
    </w:p>
    <w:p w14:paraId="3D2B9CF9" w14:textId="6A47D0B2" w:rsidR="00861390" w:rsidRDefault="00000000">
      <w:pPr>
        <w:rPr>
          <w:rFonts w:eastAsia="宋体"/>
          <w:lang w:eastAsia="zh-CN"/>
        </w:rPr>
      </w:pPr>
      <w:r>
        <w:t xml:space="preserve">This variable is </w:t>
      </w:r>
      <w:r w:rsidR="0019296F">
        <w:rPr>
          <w:rFonts w:eastAsia="宋体" w:hint="eastAsia"/>
          <w:lang w:eastAsia="zh-CN"/>
        </w:rPr>
        <w:t>string</w:t>
      </w:r>
    </w:p>
    <w:p w14:paraId="53F64DA2" w14:textId="77777777" w:rsidR="0019296F" w:rsidRPr="0019296F" w:rsidRDefault="0019296F">
      <w:pPr>
        <w:rPr>
          <w:rFonts w:eastAsia="宋体"/>
          <w:lang w:eastAsia="zh-CN"/>
        </w:rPr>
      </w:pPr>
    </w:p>
    <w:p w14:paraId="4D31CD75" w14:textId="77777777" w:rsidR="00861390" w:rsidRDefault="00000000">
      <w:r>
        <w:rPr>
          <w:b/>
        </w:rPr>
        <w:t xml:space="preserve">Pos. = 111 Variable = Control1 </w:t>
      </w:r>
      <w:r>
        <w:rPr>
          <w:i/>
        </w:rPr>
        <w:t>Variable label = This is a control question to test that you are not answering randomly and paying attention. Please select 'Agree'.</w:t>
      </w:r>
    </w:p>
    <w:p w14:paraId="0AA3D0EE" w14:textId="601E3299" w:rsidR="00861390" w:rsidRDefault="00000000">
      <w:r>
        <w:t>This variable is numeric</w:t>
      </w:r>
    </w:p>
    <w:p w14:paraId="4993029E" w14:textId="77777777" w:rsidR="00861390" w:rsidRDefault="00000000">
      <w:r>
        <w:t>Value label information for Control1</w:t>
      </w:r>
    </w:p>
    <w:p w14:paraId="27D83E2B" w14:textId="77777777" w:rsidR="00861390" w:rsidRDefault="00000000">
      <w:pPr>
        <w:ind w:left="400"/>
      </w:pPr>
      <w:r>
        <w:rPr>
          <w:sz w:val="20"/>
        </w:rPr>
        <w:t>Value = 1.0 Label = Totally disagree</w:t>
      </w:r>
    </w:p>
    <w:p w14:paraId="2DD5B823" w14:textId="77777777" w:rsidR="00861390" w:rsidRDefault="00000000">
      <w:pPr>
        <w:ind w:left="400"/>
      </w:pPr>
      <w:r>
        <w:rPr>
          <w:sz w:val="20"/>
        </w:rPr>
        <w:t>Value = 2.0 Label = Disagree</w:t>
      </w:r>
    </w:p>
    <w:p w14:paraId="7B05D93F" w14:textId="77777777" w:rsidR="00861390" w:rsidRDefault="00000000">
      <w:pPr>
        <w:ind w:left="400"/>
      </w:pPr>
      <w:r>
        <w:rPr>
          <w:sz w:val="20"/>
        </w:rPr>
        <w:t>Value = 3.0 Label = Neither disagree nor agree</w:t>
      </w:r>
    </w:p>
    <w:p w14:paraId="2A6C517B" w14:textId="77777777" w:rsidR="00861390" w:rsidRDefault="00000000">
      <w:pPr>
        <w:ind w:left="400"/>
      </w:pPr>
      <w:r>
        <w:rPr>
          <w:sz w:val="20"/>
        </w:rPr>
        <w:t>Value = 4.0 Label = Agree</w:t>
      </w:r>
    </w:p>
    <w:p w14:paraId="187E9E73" w14:textId="77777777" w:rsidR="00861390" w:rsidRDefault="00000000">
      <w:pPr>
        <w:ind w:left="400"/>
      </w:pPr>
      <w:r>
        <w:rPr>
          <w:sz w:val="20"/>
        </w:rPr>
        <w:t>Value = 5.0 Label = Strongly agree</w:t>
      </w:r>
    </w:p>
    <w:p w14:paraId="4C914F2F" w14:textId="77777777" w:rsidR="00861390" w:rsidRDefault="00861390"/>
    <w:p w14:paraId="7D979AC2" w14:textId="77777777" w:rsidR="00861390" w:rsidRDefault="00000000">
      <w:r>
        <w:rPr>
          <w:b/>
        </w:rPr>
        <w:t xml:space="preserve">Pos. = 112 Variable = </w:t>
      </w:r>
      <w:proofErr w:type="spellStart"/>
      <w:r>
        <w:rPr>
          <w:b/>
        </w:rPr>
        <w:t>Int_Shared_Bikes</w:t>
      </w:r>
      <w:proofErr w:type="spellEnd"/>
      <w:r>
        <w:rPr>
          <w:b/>
        </w:rPr>
        <w:t xml:space="preserve"> </w:t>
      </w:r>
      <w:r>
        <w:rPr>
          <w:i/>
        </w:rPr>
        <w:t>Variable label = On a scale of 1-7, how interested are you in using shared bikes in the future on at least one day a week?</w:t>
      </w:r>
    </w:p>
    <w:p w14:paraId="3C18F8C4" w14:textId="0188140B" w:rsidR="00861390" w:rsidRDefault="00000000">
      <w:r>
        <w:t>This variable is numeric</w:t>
      </w:r>
    </w:p>
    <w:p w14:paraId="250C4D73" w14:textId="77777777" w:rsidR="00861390" w:rsidRDefault="00000000">
      <w:r>
        <w:t xml:space="preserve">Value label information for </w:t>
      </w:r>
      <w:proofErr w:type="spellStart"/>
      <w:r>
        <w:t>Int_Shared_Bikes</w:t>
      </w:r>
      <w:proofErr w:type="spellEnd"/>
    </w:p>
    <w:p w14:paraId="6403EAE0" w14:textId="77777777" w:rsidR="00861390" w:rsidRDefault="00000000">
      <w:pPr>
        <w:ind w:left="400"/>
      </w:pPr>
      <w:r>
        <w:rPr>
          <w:sz w:val="20"/>
        </w:rPr>
        <w:t>Value = 1.0 Label = Very negative</w:t>
      </w:r>
    </w:p>
    <w:p w14:paraId="055672C3" w14:textId="77777777" w:rsidR="00861390" w:rsidRDefault="00000000">
      <w:pPr>
        <w:ind w:left="400"/>
      </w:pPr>
      <w:r>
        <w:rPr>
          <w:sz w:val="20"/>
        </w:rPr>
        <w:lastRenderedPageBreak/>
        <w:t>Value = 2.0 Label = Negative</w:t>
      </w:r>
    </w:p>
    <w:p w14:paraId="607D5F15" w14:textId="77777777" w:rsidR="00861390" w:rsidRDefault="00000000">
      <w:pPr>
        <w:ind w:left="400"/>
      </w:pPr>
      <w:r>
        <w:rPr>
          <w:sz w:val="20"/>
        </w:rPr>
        <w:t>Value = 3.0 Label = Neutral</w:t>
      </w:r>
    </w:p>
    <w:p w14:paraId="44B583F7" w14:textId="77777777" w:rsidR="00861390" w:rsidRDefault="00000000">
      <w:pPr>
        <w:ind w:left="400"/>
      </w:pPr>
      <w:r>
        <w:rPr>
          <w:sz w:val="20"/>
        </w:rPr>
        <w:t>Value = 4.0 Label = Positive</w:t>
      </w:r>
    </w:p>
    <w:p w14:paraId="029484AF" w14:textId="77777777" w:rsidR="00861390" w:rsidRDefault="00000000">
      <w:pPr>
        <w:ind w:left="400"/>
      </w:pPr>
      <w:r>
        <w:rPr>
          <w:sz w:val="20"/>
        </w:rPr>
        <w:t>Value = 5.0 Label = Very positive</w:t>
      </w:r>
    </w:p>
    <w:p w14:paraId="16B2DAE9" w14:textId="77777777" w:rsidR="00861390" w:rsidRDefault="00000000">
      <w:pPr>
        <w:ind w:left="400"/>
      </w:pPr>
      <w:r>
        <w:rPr>
          <w:sz w:val="20"/>
        </w:rPr>
        <w:t>Value = 99.0 Label = I don't know</w:t>
      </w:r>
    </w:p>
    <w:p w14:paraId="6684CC00" w14:textId="77777777" w:rsidR="00861390" w:rsidRDefault="00861390"/>
    <w:p w14:paraId="0F93050E" w14:textId="77777777" w:rsidR="00861390" w:rsidRDefault="00000000">
      <w:r>
        <w:rPr>
          <w:b/>
        </w:rPr>
        <w:t xml:space="preserve">Pos. = 113 Variable = </w:t>
      </w:r>
      <w:proofErr w:type="spellStart"/>
      <w:r>
        <w:rPr>
          <w:b/>
        </w:rPr>
        <w:t>Int_Shared_Ebikes</w:t>
      </w:r>
      <w:proofErr w:type="spellEnd"/>
      <w:r>
        <w:rPr>
          <w:b/>
        </w:rPr>
        <w:t xml:space="preserve"> </w:t>
      </w:r>
      <w:r>
        <w:rPr>
          <w:i/>
        </w:rPr>
        <w:t>Variable label = On a scale of 1-7, how interested are you in using shared e-bikes in the future on at least one day a week?</w:t>
      </w:r>
    </w:p>
    <w:p w14:paraId="16359087" w14:textId="5C759228" w:rsidR="00861390" w:rsidRDefault="00000000">
      <w:r>
        <w:t>This variable is numeric</w:t>
      </w:r>
    </w:p>
    <w:p w14:paraId="1FF6457D" w14:textId="77777777" w:rsidR="00861390" w:rsidRDefault="00000000">
      <w:r>
        <w:t xml:space="preserve">Value label information for </w:t>
      </w:r>
      <w:proofErr w:type="spellStart"/>
      <w:r>
        <w:t>Int_Shared_Ebikes</w:t>
      </w:r>
      <w:proofErr w:type="spellEnd"/>
    </w:p>
    <w:p w14:paraId="45D499F6" w14:textId="77777777" w:rsidR="00861390" w:rsidRDefault="00000000">
      <w:pPr>
        <w:ind w:left="400"/>
      </w:pPr>
      <w:r>
        <w:rPr>
          <w:sz w:val="20"/>
        </w:rPr>
        <w:t>Value = 1.0 Label = Very negative</w:t>
      </w:r>
    </w:p>
    <w:p w14:paraId="08234C23" w14:textId="77777777" w:rsidR="00861390" w:rsidRDefault="00000000">
      <w:pPr>
        <w:ind w:left="400"/>
      </w:pPr>
      <w:r>
        <w:rPr>
          <w:sz w:val="20"/>
        </w:rPr>
        <w:t>Value = 2.0 Label = Negative</w:t>
      </w:r>
    </w:p>
    <w:p w14:paraId="4D2C7F0E" w14:textId="77777777" w:rsidR="00861390" w:rsidRDefault="00000000">
      <w:pPr>
        <w:ind w:left="400"/>
      </w:pPr>
      <w:r>
        <w:rPr>
          <w:sz w:val="20"/>
        </w:rPr>
        <w:t>Value = 3.0 Label = Neutral</w:t>
      </w:r>
    </w:p>
    <w:p w14:paraId="3F131999" w14:textId="77777777" w:rsidR="00861390" w:rsidRDefault="00000000">
      <w:pPr>
        <w:ind w:left="400"/>
      </w:pPr>
      <w:r>
        <w:rPr>
          <w:sz w:val="20"/>
        </w:rPr>
        <w:t>Value = 4.0 Label = Positive</w:t>
      </w:r>
    </w:p>
    <w:p w14:paraId="5AC9D06E" w14:textId="77777777" w:rsidR="00861390" w:rsidRDefault="00000000">
      <w:pPr>
        <w:ind w:left="400"/>
      </w:pPr>
      <w:r>
        <w:rPr>
          <w:sz w:val="20"/>
        </w:rPr>
        <w:t>Value = 5.0 Label = Very positive</w:t>
      </w:r>
    </w:p>
    <w:p w14:paraId="0B4E019A" w14:textId="77777777" w:rsidR="00861390" w:rsidRDefault="00000000">
      <w:pPr>
        <w:ind w:left="400"/>
      </w:pPr>
      <w:r>
        <w:rPr>
          <w:sz w:val="20"/>
        </w:rPr>
        <w:t>Value = 99.0 Label = I don't know</w:t>
      </w:r>
    </w:p>
    <w:p w14:paraId="4AA02B2A" w14:textId="77777777" w:rsidR="00861390" w:rsidRDefault="00861390"/>
    <w:p w14:paraId="7DA4C943" w14:textId="77777777" w:rsidR="00861390" w:rsidRDefault="00000000">
      <w:r>
        <w:rPr>
          <w:b/>
        </w:rPr>
        <w:t xml:space="preserve">Pos. = 114 Variable = </w:t>
      </w:r>
      <w:proofErr w:type="spellStart"/>
      <w:r>
        <w:rPr>
          <w:b/>
        </w:rPr>
        <w:t>Int_Shared_Escooters</w:t>
      </w:r>
      <w:proofErr w:type="spellEnd"/>
      <w:r>
        <w:rPr>
          <w:b/>
        </w:rPr>
        <w:t xml:space="preserve"> </w:t>
      </w:r>
      <w:r>
        <w:rPr>
          <w:i/>
        </w:rPr>
        <w:t>Variable label = On a scale of 1-7, how interested are you in using shared e-scooters in the future on at least one day a week?</w:t>
      </w:r>
    </w:p>
    <w:p w14:paraId="35CA1BD5" w14:textId="2574F029" w:rsidR="00861390" w:rsidRDefault="00000000">
      <w:r>
        <w:t>This variable is numeric</w:t>
      </w:r>
    </w:p>
    <w:p w14:paraId="259A8409" w14:textId="77777777" w:rsidR="00861390" w:rsidRDefault="00000000">
      <w:r>
        <w:t xml:space="preserve">Value label information for </w:t>
      </w:r>
      <w:proofErr w:type="spellStart"/>
      <w:r>
        <w:t>Int_Shared_Escooters</w:t>
      </w:r>
      <w:proofErr w:type="spellEnd"/>
    </w:p>
    <w:p w14:paraId="33C815F3" w14:textId="77777777" w:rsidR="00861390" w:rsidRDefault="00000000">
      <w:pPr>
        <w:ind w:left="400"/>
      </w:pPr>
      <w:r>
        <w:rPr>
          <w:sz w:val="20"/>
        </w:rPr>
        <w:t>Value = 1.0 Label = Very negative</w:t>
      </w:r>
    </w:p>
    <w:p w14:paraId="1DFEEC76" w14:textId="77777777" w:rsidR="00861390" w:rsidRDefault="00000000">
      <w:pPr>
        <w:ind w:left="400"/>
      </w:pPr>
      <w:r>
        <w:rPr>
          <w:sz w:val="20"/>
        </w:rPr>
        <w:t>Value = 2.0 Label = Negative</w:t>
      </w:r>
    </w:p>
    <w:p w14:paraId="57C234E5" w14:textId="77777777" w:rsidR="00861390" w:rsidRDefault="00000000">
      <w:pPr>
        <w:ind w:left="400"/>
      </w:pPr>
      <w:r>
        <w:rPr>
          <w:sz w:val="20"/>
        </w:rPr>
        <w:t>Value = 3.0 Label = Neutral</w:t>
      </w:r>
    </w:p>
    <w:p w14:paraId="507420B6" w14:textId="77777777" w:rsidR="00861390" w:rsidRDefault="00000000">
      <w:pPr>
        <w:ind w:left="400"/>
      </w:pPr>
      <w:r>
        <w:rPr>
          <w:sz w:val="20"/>
        </w:rPr>
        <w:t>Value = 4.0 Label = Positive</w:t>
      </w:r>
    </w:p>
    <w:p w14:paraId="1217D90F" w14:textId="77777777" w:rsidR="00861390" w:rsidRDefault="00000000">
      <w:pPr>
        <w:ind w:left="400"/>
      </w:pPr>
      <w:r>
        <w:rPr>
          <w:sz w:val="20"/>
        </w:rPr>
        <w:t>Value = 5.0 Label = Very positive</w:t>
      </w:r>
    </w:p>
    <w:p w14:paraId="37EEE05A" w14:textId="77777777" w:rsidR="00861390" w:rsidRDefault="00000000">
      <w:pPr>
        <w:ind w:left="400"/>
      </w:pPr>
      <w:r>
        <w:rPr>
          <w:sz w:val="20"/>
        </w:rPr>
        <w:t>Value = 99.0 Label = I don't know</w:t>
      </w:r>
    </w:p>
    <w:p w14:paraId="6221B69C" w14:textId="77777777" w:rsidR="00861390" w:rsidRDefault="00861390"/>
    <w:p w14:paraId="42675750" w14:textId="77777777" w:rsidR="00861390" w:rsidRDefault="00000000">
      <w:r>
        <w:rPr>
          <w:b/>
        </w:rPr>
        <w:lastRenderedPageBreak/>
        <w:t xml:space="preserve">Pos. = 115 Variable = </w:t>
      </w:r>
      <w:proofErr w:type="spellStart"/>
      <w:r>
        <w:rPr>
          <w:b/>
        </w:rPr>
        <w:t>Int_Shared_Emopeds</w:t>
      </w:r>
      <w:proofErr w:type="spellEnd"/>
      <w:r>
        <w:rPr>
          <w:b/>
        </w:rPr>
        <w:t xml:space="preserve"> </w:t>
      </w:r>
      <w:r>
        <w:rPr>
          <w:i/>
        </w:rPr>
        <w:t>Variable label = On a scale of 1-7, how interested are you in using shared e-mopeds in the future on at least one day a week</w:t>
      </w:r>
    </w:p>
    <w:p w14:paraId="118D6D56" w14:textId="122E1BDB" w:rsidR="00861390" w:rsidRDefault="00000000">
      <w:r>
        <w:t>This variable is numeric</w:t>
      </w:r>
    </w:p>
    <w:p w14:paraId="79A8247A" w14:textId="77777777" w:rsidR="00861390" w:rsidRDefault="00000000">
      <w:r>
        <w:t xml:space="preserve">Value label information for </w:t>
      </w:r>
      <w:proofErr w:type="spellStart"/>
      <w:r>
        <w:t>Int_Shared_Emopeds</w:t>
      </w:r>
      <w:proofErr w:type="spellEnd"/>
    </w:p>
    <w:p w14:paraId="428C4AEA" w14:textId="77777777" w:rsidR="00861390" w:rsidRDefault="00000000">
      <w:pPr>
        <w:ind w:left="400"/>
      </w:pPr>
      <w:r>
        <w:rPr>
          <w:sz w:val="20"/>
        </w:rPr>
        <w:t>Value = 1.0 Label = Very negative</w:t>
      </w:r>
    </w:p>
    <w:p w14:paraId="1B22D0BF" w14:textId="77777777" w:rsidR="00861390" w:rsidRDefault="00000000">
      <w:pPr>
        <w:ind w:left="400"/>
      </w:pPr>
      <w:r>
        <w:rPr>
          <w:sz w:val="20"/>
        </w:rPr>
        <w:t>Value = 2.0 Label = Negative</w:t>
      </w:r>
    </w:p>
    <w:p w14:paraId="21AEEBC8" w14:textId="77777777" w:rsidR="00861390" w:rsidRDefault="00000000">
      <w:pPr>
        <w:ind w:left="400"/>
      </w:pPr>
      <w:r>
        <w:rPr>
          <w:sz w:val="20"/>
        </w:rPr>
        <w:t>Value = 3.0 Label = Neutral</w:t>
      </w:r>
    </w:p>
    <w:p w14:paraId="4E981A91" w14:textId="77777777" w:rsidR="00861390" w:rsidRDefault="00000000">
      <w:pPr>
        <w:ind w:left="400"/>
      </w:pPr>
      <w:r>
        <w:rPr>
          <w:sz w:val="20"/>
        </w:rPr>
        <w:t>Value = 4.0 Label = Positive</w:t>
      </w:r>
    </w:p>
    <w:p w14:paraId="3C400E62" w14:textId="77777777" w:rsidR="00861390" w:rsidRDefault="00000000">
      <w:pPr>
        <w:ind w:left="400"/>
      </w:pPr>
      <w:r>
        <w:rPr>
          <w:sz w:val="20"/>
        </w:rPr>
        <w:t>Value = 5.0 Label = Very positive</w:t>
      </w:r>
    </w:p>
    <w:p w14:paraId="00749A0D" w14:textId="77777777" w:rsidR="00861390" w:rsidRDefault="00000000">
      <w:pPr>
        <w:ind w:left="400"/>
      </w:pPr>
      <w:r>
        <w:rPr>
          <w:sz w:val="20"/>
        </w:rPr>
        <w:t>Value = 99.0 Label = I don't know</w:t>
      </w:r>
    </w:p>
    <w:p w14:paraId="14468D09" w14:textId="77777777" w:rsidR="00861390" w:rsidRDefault="00861390"/>
    <w:p w14:paraId="719D6178" w14:textId="77777777" w:rsidR="00861390" w:rsidRDefault="00000000">
      <w:r>
        <w:rPr>
          <w:b/>
        </w:rPr>
        <w:t xml:space="preserve">Pos. = 116 Variable = </w:t>
      </w:r>
      <w:proofErr w:type="spellStart"/>
      <w:r>
        <w:rPr>
          <w:b/>
        </w:rPr>
        <w:t>Inten_Shared_Bikes</w:t>
      </w:r>
      <w:proofErr w:type="spellEnd"/>
      <w:r>
        <w:rPr>
          <w:b/>
        </w:rPr>
        <w:t xml:space="preserve"> </w:t>
      </w:r>
      <w:r>
        <w:rPr>
          <w:i/>
        </w:rPr>
        <w:t>Variable label = On a scale of 1-7, how much do you intend to use shared bikes in the future on at least one day a week?</w:t>
      </w:r>
    </w:p>
    <w:p w14:paraId="3DB11DB6" w14:textId="0DEF5490" w:rsidR="00861390" w:rsidRDefault="00000000">
      <w:r>
        <w:t>This variable is numeric</w:t>
      </w:r>
    </w:p>
    <w:p w14:paraId="4ECD9A92" w14:textId="77777777" w:rsidR="00861390" w:rsidRDefault="00000000">
      <w:r>
        <w:t xml:space="preserve">Value label information for </w:t>
      </w:r>
      <w:proofErr w:type="spellStart"/>
      <w:r>
        <w:t>Inten_Shared_Bikes</w:t>
      </w:r>
      <w:proofErr w:type="spellEnd"/>
    </w:p>
    <w:p w14:paraId="40AFA982" w14:textId="77777777" w:rsidR="00861390" w:rsidRDefault="00000000">
      <w:pPr>
        <w:ind w:left="400"/>
      </w:pPr>
      <w:r>
        <w:rPr>
          <w:sz w:val="20"/>
        </w:rPr>
        <w:t>Value = 1.0 Label = Very negative</w:t>
      </w:r>
    </w:p>
    <w:p w14:paraId="2E06AB3B" w14:textId="77777777" w:rsidR="00861390" w:rsidRDefault="00000000">
      <w:pPr>
        <w:ind w:left="400"/>
      </w:pPr>
      <w:r>
        <w:rPr>
          <w:sz w:val="20"/>
        </w:rPr>
        <w:t>Value = 2.0 Label = Negative</w:t>
      </w:r>
    </w:p>
    <w:p w14:paraId="50E3C974" w14:textId="77777777" w:rsidR="00861390" w:rsidRDefault="00000000">
      <w:pPr>
        <w:ind w:left="400"/>
      </w:pPr>
      <w:r>
        <w:rPr>
          <w:sz w:val="20"/>
        </w:rPr>
        <w:t>Value = 3.0 Label = Neutral</w:t>
      </w:r>
    </w:p>
    <w:p w14:paraId="4DB44ADF" w14:textId="77777777" w:rsidR="00861390" w:rsidRDefault="00000000">
      <w:pPr>
        <w:ind w:left="400"/>
      </w:pPr>
      <w:r>
        <w:rPr>
          <w:sz w:val="20"/>
        </w:rPr>
        <w:t>Value = 4.0 Label = Positive</w:t>
      </w:r>
    </w:p>
    <w:p w14:paraId="18A91DCA" w14:textId="77777777" w:rsidR="00861390" w:rsidRDefault="00000000">
      <w:pPr>
        <w:ind w:left="400"/>
      </w:pPr>
      <w:r>
        <w:rPr>
          <w:sz w:val="20"/>
        </w:rPr>
        <w:t>Value = 5.0 Label = Very positive</w:t>
      </w:r>
    </w:p>
    <w:p w14:paraId="2AE87A84" w14:textId="77777777" w:rsidR="00861390" w:rsidRDefault="00000000">
      <w:pPr>
        <w:ind w:left="400"/>
      </w:pPr>
      <w:r>
        <w:rPr>
          <w:sz w:val="20"/>
        </w:rPr>
        <w:t>Value = 99.0 Label = I don't know</w:t>
      </w:r>
    </w:p>
    <w:p w14:paraId="33B0F345" w14:textId="77777777" w:rsidR="00861390" w:rsidRDefault="00861390"/>
    <w:p w14:paraId="26716553" w14:textId="77777777" w:rsidR="00861390" w:rsidRDefault="00000000">
      <w:r>
        <w:rPr>
          <w:b/>
        </w:rPr>
        <w:t xml:space="preserve">Pos. = 117 Variable = </w:t>
      </w:r>
      <w:proofErr w:type="spellStart"/>
      <w:r>
        <w:rPr>
          <w:b/>
        </w:rPr>
        <w:t>Inten_Shared_Ebikes</w:t>
      </w:r>
      <w:proofErr w:type="spellEnd"/>
      <w:r>
        <w:rPr>
          <w:b/>
        </w:rPr>
        <w:t xml:space="preserve"> </w:t>
      </w:r>
      <w:r>
        <w:rPr>
          <w:i/>
        </w:rPr>
        <w:t>Variable label = On a scale of 1-7, how much do you intend to use shared e-scooters in the future on at least one day a week?</w:t>
      </w:r>
    </w:p>
    <w:p w14:paraId="6748F106" w14:textId="318BCE0A" w:rsidR="00861390" w:rsidRDefault="00000000">
      <w:r>
        <w:t>This variable is numeric</w:t>
      </w:r>
    </w:p>
    <w:p w14:paraId="74536525" w14:textId="77777777" w:rsidR="00861390" w:rsidRDefault="00000000">
      <w:r>
        <w:t xml:space="preserve">Value label information for </w:t>
      </w:r>
      <w:proofErr w:type="spellStart"/>
      <w:r>
        <w:t>Inten_Shared_Ebikes</w:t>
      </w:r>
      <w:proofErr w:type="spellEnd"/>
    </w:p>
    <w:p w14:paraId="3E5C20D9" w14:textId="77777777" w:rsidR="00861390" w:rsidRDefault="00000000">
      <w:pPr>
        <w:ind w:left="400"/>
      </w:pPr>
      <w:r>
        <w:rPr>
          <w:sz w:val="20"/>
        </w:rPr>
        <w:t>Value = 1.0 Label = Very negative</w:t>
      </w:r>
    </w:p>
    <w:p w14:paraId="6F64E797" w14:textId="77777777" w:rsidR="00861390" w:rsidRDefault="00000000">
      <w:pPr>
        <w:ind w:left="400"/>
      </w:pPr>
      <w:r>
        <w:rPr>
          <w:sz w:val="20"/>
        </w:rPr>
        <w:t>Value = 2.0 Label = Negative</w:t>
      </w:r>
    </w:p>
    <w:p w14:paraId="0D1585FE" w14:textId="77777777" w:rsidR="00861390" w:rsidRDefault="00000000">
      <w:pPr>
        <w:ind w:left="400"/>
      </w:pPr>
      <w:r>
        <w:rPr>
          <w:sz w:val="20"/>
        </w:rPr>
        <w:lastRenderedPageBreak/>
        <w:t>Value = 3.0 Label = Neutral</w:t>
      </w:r>
    </w:p>
    <w:p w14:paraId="0DC217C0" w14:textId="77777777" w:rsidR="00861390" w:rsidRDefault="00000000">
      <w:pPr>
        <w:ind w:left="400"/>
      </w:pPr>
      <w:r>
        <w:rPr>
          <w:sz w:val="20"/>
        </w:rPr>
        <w:t>Value = 4.0 Label = Positive</w:t>
      </w:r>
    </w:p>
    <w:p w14:paraId="6A15D63F" w14:textId="77777777" w:rsidR="00861390" w:rsidRDefault="00000000">
      <w:pPr>
        <w:ind w:left="400"/>
      </w:pPr>
      <w:r>
        <w:rPr>
          <w:sz w:val="20"/>
        </w:rPr>
        <w:t>Value = 5.0 Label = Very positive</w:t>
      </w:r>
    </w:p>
    <w:p w14:paraId="62C92340" w14:textId="77777777" w:rsidR="00861390" w:rsidRDefault="00000000">
      <w:pPr>
        <w:ind w:left="400"/>
      </w:pPr>
      <w:r>
        <w:rPr>
          <w:sz w:val="20"/>
        </w:rPr>
        <w:t>Value = 99.0 Label = I don't know</w:t>
      </w:r>
    </w:p>
    <w:p w14:paraId="595A2B76" w14:textId="77777777" w:rsidR="00861390" w:rsidRDefault="00861390"/>
    <w:p w14:paraId="73422634" w14:textId="77777777" w:rsidR="00861390" w:rsidRDefault="00000000">
      <w:r>
        <w:rPr>
          <w:b/>
        </w:rPr>
        <w:t xml:space="preserve">Pos. = 118 Variable = </w:t>
      </w:r>
      <w:proofErr w:type="spellStart"/>
      <w:r>
        <w:rPr>
          <w:b/>
        </w:rPr>
        <w:t>Inten_Shared_Escooters</w:t>
      </w:r>
      <w:proofErr w:type="spellEnd"/>
      <w:r>
        <w:rPr>
          <w:b/>
        </w:rPr>
        <w:t xml:space="preserve"> </w:t>
      </w:r>
      <w:r>
        <w:rPr>
          <w:i/>
        </w:rPr>
        <w:t>Variable label = On a scale of 1-7, how much do you intend to use shared e-scooters in the future on at least one day a week?</w:t>
      </w:r>
    </w:p>
    <w:p w14:paraId="4BC09F03" w14:textId="5B6C122C" w:rsidR="00861390" w:rsidRDefault="00000000">
      <w:r>
        <w:t>This variable is numeric</w:t>
      </w:r>
    </w:p>
    <w:p w14:paraId="37A11553" w14:textId="77777777" w:rsidR="00861390" w:rsidRDefault="00000000">
      <w:r>
        <w:t xml:space="preserve">Value label information for </w:t>
      </w:r>
      <w:proofErr w:type="spellStart"/>
      <w:r>
        <w:t>Inten_Shared_Escooters</w:t>
      </w:r>
      <w:proofErr w:type="spellEnd"/>
    </w:p>
    <w:p w14:paraId="39BBE5D2" w14:textId="77777777" w:rsidR="00861390" w:rsidRDefault="00000000">
      <w:pPr>
        <w:ind w:left="400"/>
      </w:pPr>
      <w:r>
        <w:rPr>
          <w:sz w:val="20"/>
        </w:rPr>
        <w:t>Value = 1.0 Label = Very negative</w:t>
      </w:r>
    </w:p>
    <w:p w14:paraId="786C8CDE" w14:textId="77777777" w:rsidR="00861390" w:rsidRDefault="00000000">
      <w:pPr>
        <w:ind w:left="400"/>
      </w:pPr>
      <w:r>
        <w:rPr>
          <w:sz w:val="20"/>
        </w:rPr>
        <w:t>Value = 2.0 Label = Negative</w:t>
      </w:r>
    </w:p>
    <w:p w14:paraId="776509D8" w14:textId="77777777" w:rsidR="00861390" w:rsidRDefault="00000000">
      <w:pPr>
        <w:ind w:left="400"/>
      </w:pPr>
      <w:r>
        <w:rPr>
          <w:sz w:val="20"/>
        </w:rPr>
        <w:t>Value = 3.0 Label = Neutral</w:t>
      </w:r>
    </w:p>
    <w:p w14:paraId="7A37A491" w14:textId="77777777" w:rsidR="00861390" w:rsidRDefault="00000000">
      <w:pPr>
        <w:ind w:left="400"/>
      </w:pPr>
      <w:r>
        <w:rPr>
          <w:sz w:val="20"/>
        </w:rPr>
        <w:t>Value = 4.0 Label = Positive</w:t>
      </w:r>
    </w:p>
    <w:p w14:paraId="43B14DAE" w14:textId="77777777" w:rsidR="00861390" w:rsidRDefault="00000000">
      <w:pPr>
        <w:ind w:left="400"/>
      </w:pPr>
      <w:r>
        <w:rPr>
          <w:sz w:val="20"/>
        </w:rPr>
        <w:t>Value = 5.0 Label = Very positive</w:t>
      </w:r>
    </w:p>
    <w:p w14:paraId="03FDE18F" w14:textId="77777777" w:rsidR="00861390" w:rsidRDefault="00000000">
      <w:pPr>
        <w:ind w:left="400"/>
      </w:pPr>
      <w:r>
        <w:rPr>
          <w:sz w:val="20"/>
        </w:rPr>
        <w:t>Value = 99.0 Label = I don't know</w:t>
      </w:r>
    </w:p>
    <w:p w14:paraId="3DC2DA28" w14:textId="77777777" w:rsidR="00861390" w:rsidRDefault="00861390"/>
    <w:p w14:paraId="7737F4A3" w14:textId="77777777" w:rsidR="00861390" w:rsidRDefault="00000000">
      <w:r>
        <w:rPr>
          <w:b/>
        </w:rPr>
        <w:t xml:space="preserve">Pos. = 119 Variable = </w:t>
      </w:r>
      <w:proofErr w:type="spellStart"/>
      <w:r>
        <w:rPr>
          <w:b/>
        </w:rPr>
        <w:t>Inten_Shared_Emopeds</w:t>
      </w:r>
      <w:proofErr w:type="spellEnd"/>
      <w:r>
        <w:rPr>
          <w:b/>
        </w:rPr>
        <w:t xml:space="preserve"> </w:t>
      </w:r>
      <w:r>
        <w:rPr>
          <w:i/>
        </w:rPr>
        <w:t>Variable label = On a scale of 1-7, how much do you intend to use shared e-mopeds in the future on at least one day a week?</w:t>
      </w:r>
    </w:p>
    <w:p w14:paraId="38B115B0" w14:textId="5C021932" w:rsidR="00861390" w:rsidRDefault="00000000">
      <w:r>
        <w:t>This variable is numeric</w:t>
      </w:r>
    </w:p>
    <w:p w14:paraId="7C99E02B" w14:textId="77777777" w:rsidR="00861390" w:rsidRDefault="00000000">
      <w:r>
        <w:t xml:space="preserve">Value label information for </w:t>
      </w:r>
      <w:proofErr w:type="spellStart"/>
      <w:r>
        <w:t>Inten_Shared_Emopeds</w:t>
      </w:r>
      <w:proofErr w:type="spellEnd"/>
    </w:p>
    <w:p w14:paraId="3639CCA7" w14:textId="77777777" w:rsidR="00861390" w:rsidRDefault="00000000">
      <w:pPr>
        <w:ind w:left="400"/>
      </w:pPr>
      <w:r>
        <w:rPr>
          <w:sz w:val="20"/>
        </w:rPr>
        <w:t>Value = 1.0 Label = Very negative</w:t>
      </w:r>
    </w:p>
    <w:p w14:paraId="626D0665" w14:textId="77777777" w:rsidR="00861390" w:rsidRDefault="00000000">
      <w:pPr>
        <w:ind w:left="400"/>
      </w:pPr>
      <w:r>
        <w:rPr>
          <w:sz w:val="20"/>
        </w:rPr>
        <w:t>Value = 2.0 Label = Negative</w:t>
      </w:r>
    </w:p>
    <w:p w14:paraId="0B9B47D5" w14:textId="77777777" w:rsidR="00861390" w:rsidRDefault="00000000">
      <w:pPr>
        <w:ind w:left="400"/>
      </w:pPr>
      <w:r>
        <w:rPr>
          <w:sz w:val="20"/>
        </w:rPr>
        <w:t>Value = 3.0 Label = Neutral</w:t>
      </w:r>
    </w:p>
    <w:p w14:paraId="5F1F6283" w14:textId="77777777" w:rsidR="00861390" w:rsidRDefault="00000000">
      <w:pPr>
        <w:ind w:left="400"/>
      </w:pPr>
      <w:r>
        <w:rPr>
          <w:sz w:val="20"/>
        </w:rPr>
        <w:t>Value = 4.0 Label = Positive</w:t>
      </w:r>
    </w:p>
    <w:p w14:paraId="521314E7" w14:textId="77777777" w:rsidR="00861390" w:rsidRDefault="00000000">
      <w:pPr>
        <w:ind w:left="400"/>
      </w:pPr>
      <w:r>
        <w:rPr>
          <w:sz w:val="20"/>
        </w:rPr>
        <w:t>Value = 5.0 Label = Very positive</w:t>
      </w:r>
    </w:p>
    <w:p w14:paraId="4115CF8A" w14:textId="77777777" w:rsidR="00861390" w:rsidRDefault="00000000">
      <w:pPr>
        <w:ind w:left="400"/>
      </w:pPr>
      <w:r>
        <w:rPr>
          <w:sz w:val="20"/>
        </w:rPr>
        <w:t>Value = 99.0 Label = I don't know</w:t>
      </w:r>
    </w:p>
    <w:p w14:paraId="7CC7B101" w14:textId="77777777" w:rsidR="00861390" w:rsidRDefault="00861390"/>
    <w:p w14:paraId="13DE6555" w14:textId="77777777" w:rsidR="00861390" w:rsidRDefault="00000000">
      <w:r>
        <w:rPr>
          <w:b/>
        </w:rPr>
        <w:lastRenderedPageBreak/>
        <w:t xml:space="preserve">Pos. = 120 Variable = </w:t>
      </w:r>
      <w:proofErr w:type="spellStart"/>
      <w:r>
        <w:rPr>
          <w:b/>
        </w:rPr>
        <w:t>Imp_Shared_Bikes</w:t>
      </w:r>
      <w:proofErr w:type="spellEnd"/>
      <w:r>
        <w:rPr>
          <w:b/>
        </w:rPr>
        <w:t xml:space="preserve"> </w:t>
      </w:r>
      <w:r>
        <w:rPr>
          <w:i/>
        </w:rPr>
        <w:t>Variable label = Please indicate your overall impression of shared bikes</w:t>
      </w:r>
    </w:p>
    <w:p w14:paraId="55E22BFE" w14:textId="578D6CA1" w:rsidR="00861390" w:rsidRDefault="00000000">
      <w:r>
        <w:t>This variable is numeric</w:t>
      </w:r>
    </w:p>
    <w:p w14:paraId="60BE9F5D" w14:textId="77777777" w:rsidR="00861390" w:rsidRDefault="00000000">
      <w:r>
        <w:t xml:space="preserve">Value label information for </w:t>
      </w:r>
      <w:proofErr w:type="spellStart"/>
      <w:r>
        <w:t>Imp_Shared_Bikes</w:t>
      </w:r>
      <w:proofErr w:type="spellEnd"/>
    </w:p>
    <w:p w14:paraId="0BF4A8CD" w14:textId="77777777" w:rsidR="00861390" w:rsidRDefault="00000000">
      <w:pPr>
        <w:ind w:left="400"/>
      </w:pPr>
      <w:r>
        <w:rPr>
          <w:sz w:val="20"/>
        </w:rPr>
        <w:t>Value = 1.0 Label = Very negative</w:t>
      </w:r>
    </w:p>
    <w:p w14:paraId="43FC772C" w14:textId="77777777" w:rsidR="00861390" w:rsidRDefault="00000000">
      <w:pPr>
        <w:ind w:left="400"/>
      </w:pPr>
      <w:r>
        <w:rPr>
          <w:sz w:val="20"/>
        </w:rPr>
        <w:t>Value = 2.0 Label = Negative</w:t>
      </w:r>
    </w:p>
    <w:p w14:paraId="47749D63" w14:textId="77777777" w:rsidR="00861390" w:rsidRDefault="00000000">
      <w:pPr>
        <w:ind w:left="400"/>
      </w:pPr>
      <w:r>
        <w:rPr>
          <w:sz w:val="20"/>
        </w:rPr>
        <w:t>Value = 3.0 Label = Neutral</w:t>
      </w:r>
    </w:p>
    <w:p w14:paraId="5FC6C6F7" w14:textId="77777777" w:rsidR="00861390" w:rsidRDefault="00000000">
      <w:pPr>
        <w:ind w:left="400"/>
      </w:pPr>
      <w:r>
        <w:rPr>
          <w:sz w:val="20"/>
        </w:rPr>
        <w:t>Value = 4.0 Label = Positive</w:t>
      </w:r>
    </w:p>
    <w:p w14:paraId="67CBD010" w14:textId="77777777" w:rsidR="00861390" w:rsidRDefault="00000000">
      <w:pPr>
        <w:ind w:left="400"/>
      </w:pPr>
      <w:r>
        <w:rPr>
          <w:sz w:val="20"/>
        </w:rPr>
        <w:t>Value = 5.0 Label = Very positive</w:t>
      </w:r>
    </w:p>
    <w:p w14:paraId="10F9E9F4" w14:textId="77777777" w:rsidR="00861390" w:rsidRDefault="00000000">
      <w:pPr>
        <w:ind w:left="400"/>
      </w:pPr>
      <w:r>
        <w:rPr>
          <w:sz w:val="20"/>
        </w:rPr>
        <w:t>Value = 99.0 Label = I don't know</w:t>
      </w:r>
    </w:p>
    <w:p w14:paraId="5E90FDF2" w14:textId="77777777" w:rsidR="00861390" w:rsidRDefault="00861390"/>
    <w:p w14:paraId="7B6B119D" w14:textId="77777777" w:rsidR="00861390" w:rsidRDefault="00000000">
      <w:r>
        <w:rPr>
          <w:b/>
        </w:rPr>
        <w:t xml:space="preserve">Pos. = 121 Variable = </w:t>
      </w:r>
      <w:proofErr w:type="spellStart"/>
      <w:r>
        <w:rPr>
          <w:b/>
        </w:rPr>
        <w:t>Imp_Shared_Ebikes</w:t>
      </w:r>
      <w:proofErr w:type="spellEnd"/>
      <w:r>
        <w:rPr>
          <w:b/>
        </w:rPr>
        <w:t xml:space="preserve"> </w:t>
      </w:r>
      <w:r>
        <w:rPr>
          <w:i/>
        </w:rPr>
        <w:t>Variable label = Please indicate your overall impression of shared e-bikes</w:t>
      </w:r>
    </w:p>
    <w:p w14:paraId="558FB908" w14:textId="678D31AE" w:rsidR="00861390" w:rsidRDefault="00000000">
      <w:r>
        <w:t>This variable is numeric</w:t>
      </w:r>
    </w:p>
    <w:p w14:paraId="05BA51A2" w14:textId="77777777" w:rsidR="00861390" w:rsidRDefault="00000000">
      <w:r>
        <w:t xml:space="preserve">Value label information for </w:t>
      </w:r>
      <w:proofErr w:type="spellStart"/>
      <w:r>
        <w:t>Imp_Shared_Ebikes</w:t>
      </w:r>
      <w:proofErr w:type="spellEnd"/>
    </w:p>
    <w:p w14:paraId="57DA72A4" w14:textId="77777777" w:rsidR="00861390" w:rsidRDefault="00000000">
      <w:pPr>
        <w:ind w:left="400"/>
      </w:pPr>
      <w:r>
        <w:rPr>
          <w:sz w:val="20"/>
        </w:rPr>
        <w:t>Value = 1.0 Label = Very negative</w:t>
      </w:r>
    </w:p>
    <w:p w14:paraId="726CDFA8" w14:textId="77777777" w:rsidR="00861390" w:rsidRDefault="00000000">
      <w:pPr>
        <w:ind w:left="400"/>
      </w:pPr>
      <w:r>
        <w:rPr>
          <w:sz w:val="20"/>
        </w:rPr>
        <w:t>Value = 2.0 Label = Negative</w:t>
      </w:r>
    </w:p>
    <w:p w14:paraId="55CD2751" w14:textId="77777777" w:rsidR="00861390" w:rsidRDefault="00000000">
      <w:pPr>
        <w:ind w:left="400"/>
      </w:pPr>
      <w:r>
        <w:rPr>
          <w:sz w:val="20"/>
        </w:rPr>
        <w:t>Value = 3.0 Label = Neutral</w:t>
      </w:r>
    </w:p>
    <w:p w14:paraId="3A6A2EDC" w14:textId="77777777" w:rsidR="00861390" w:rsidRDefault="00000000">
      <w:pPr>
        <w:ind w:left="400"/>
      </w:pPr>
      <w:r>
        <w:rPr>
          <w:sz w:val="20"/>
        </w:rPr>
        <w:t>Value = 4.0 Label = Positive</w:t>
      </w:r>
    </w:p>
    <w:p w14:paraId="16947EFF" w14:textId="77777777" w:rsidR="00861390" w:rsidRDefault="00000000">
      <w:pPr>
        <w:ind w:left="400"/>
      </w:pPr>
      <w:r>
        <w:rPr>
          <w:sz w:val="20"/>
        </w:rPr>
        <w:t>Value = 5.0 Label = Very positive</w:t>
      </w:r>
    </w:p>
    <w:p w14:paraId="59D8C4A4" w14:textId="77777777" w:rsidR="00861390" w:rsidRDefault="00000000">
      <w:pPr>
        <w:ind w:left="400"/>
      </w:pPr>
      <w:r>
        <w:rPr>
          <w:sz w:val="20"/>
        </w:rPr>
        <w:t>Value = 99.0 Label = I don't know</w:t>
      </w:r>
    </w:p>
    <w:p w14:paraId="6BFCB6C5" w14:textId="77777777" w:rsidR="00861390" w:rsidRDefault="00861390"/>
    <w:p w14:paraId="58FC92AF" w14:textId="77777777" w:rsidR="00861390" w:rsidRDefault="00000000">
      <w:r>
        <w:rPr>
          <w:b/>
        </w:rPr>
        <w:t xml:space="preserve">Pos. = 122 Variable = </w:t>
      </w:r>
      <w:proofErr w:type="spellStart"/>
      <w:r>
        <w:rPr>
          <w:b/>
        </w:rPr>
        <w:t>Imp_Shared_Escooters</w:t>
      </w:r>
      <w:proofErr w:type="spellEnd"/>
      <w:r>
        <w:rPr>
          <w:b/>
        </w:rPr>
        <w:t xml:space="preserve"> </w:t>
      </w:r>
      <w:r>
        <w:rPr>
          <w:i/>
        </w:rPr>
        <w:t>Variable label = Please indicate your overall impression of shared e-scooters</w:t>
      </w:r>
    </w:p>
    <w:p w14:paraId="6C942BCC" w14:textId="2EB7CE35" w:rsidR="00861390" w:rsidRDefault="00000000">
      <w:r>
        <w:t>This variable is numeric</w:t>
      </w:r>
    </w:p>
    <w:p w14:paraId="0B61245A" w14:textId="77777777" w:rsidR="00861390" w:rsidRDefault="00000000">
      <w:r>
        <w:t xml:space="preserve">Value label information for </w:t>
      </w:r>
      <w:proofErr w:type="spellStart"/>
      <w:r>
        <w:t>Imp_Shared_Escooters</w:t>
      </w:r>
      <w:proofErr w:type="spellEnd"/>
    </w:p>
    <w:p w14:paraId="28BC5242" w14:textId="77777777" w:rsidR="00861390" w:rsidRDefault="00000000">
      <w:pPr>
        <w:ind w:left="400"/>
      </w:pPr>
      <w:r>
        <w:rPr>
          <w:sz w:val="20"/>
        </w:rPr>
        <w:t>Value = 1.0 Label = Very negative</w:t>
      </w:r>
    </w:p>
    <w:p w14:paraId="5BAC8557" w14:textId="77777777" w:rsidR="00861390" w:rsidRDefault="00000000">
      <w:pPr>
        <w:ind w:left="400"/>
      </w:pPr>
      <w:r>
        <w:rPr>
          <w:sz w:val="20"/>
        </w:rPr>
        <w:t>Value = 2.0 Label = Negative</w:t>
      </w:r>
    </w:p>
    <w:p w14:paraId="048452DF" w14:textId="77777777" w:rsidR="00861390" w:rsidRDefault="00000000">
      <w:pPr>
        <w:ind w:left="400"/>
      </w:pPr>
      <w:r>
        <w:rPr>
          <w:sz w:val="20"/>
        </w:rPr>
        <w:lastRenderedPageBreak/>
        <w:t>Value = 3.0 Label = Neutral</w:t>
      </w:r>
    </w:p>
    <w:p w14:paraId="636BD694" w14:textId="77777777" w:rsidR="00861390" w:rsidRDefault="00000000">
      <w:pPr>
        <w:ind w:left="400"/>
      </w:pPr>
      <w:r>
        <w:rPr>
          <w:sz w:val="20"/>
        </w:rPr>
        <w:t>Value = 4.0 Label = Positive</w:t>
      </w:r>
    </w:p>
    <w:p w14:paraId="3B13D3FE" w14:textId="77777777" w:rsidR="00861390" w:rsidRDefault="00000000">
      <w:pPr>
        <w:ind w:left="400"/>
      </w:pPr>
      <w:r>
        <w:rPr>
          <w:sz w:val="20"/>
        </w:rPr>
        <w:t>Value = 5.0 Label = Very positive</w:t>
      </w:r>
    </w:p>
    <w:p w14:paraId="02B88427" w14:textId="77777777" w:rsidR="00861390" w:rsidRDefault="00000000">
      <w:pPr>
        <w:ind w:left="400"/>
      </w:pPr>
      <w:r>
        <w:rPr>
          <w:sz w:val="20"/>
        </w:rPr>
        <w:t>Value = 99.0 Label = I don't know</w:t>
      </w:r>
    </w:p>
    <w:p w14:paraId="7BB28D94" w14:textId="77777777" w:rsidR="00861390" w:rsidRDefault="00861390"/>
    <w:p w14:paraId="0BEE5691" w14:textId="77777777" w:rsidR="00861390" w:rsidRDefault="00000000">
      <w:r>
        <w:rPr>
          <w:b/>
        </w:rPr>
        <w:t xml:space="preserve">Pos. = 123 Variable = </w:t>
      </w:r>
      <w:proofErr w:type="spellStart"/>
      <w:r>
        <w:rPr>
          <w:b/>
        </w:rPr>
        <w:t>Imp_Shared_Emopeds</w:t>
      </w:r>
      <w:proofErr w:type="spellEnd"/>
      <w:r>
        <w:rPr>
          <w:b/>
        </w:rPr>
        <w:t xml:space="preserve"> </w:t>
      </w:r>
      <w:r>
        <w:rPr>
          <w:i/>
        </w:rPr>
        <w:t>Variable label = Please indicate your overall impression of shared e-mopeds</w:t>
      </w:r>
    </w:p>
    <w:p w14:paraId="517B9D2A" w14:textId="5C6E939B" w:rsidR="00861390" w:rsidRDefault="00000000">
      <w:r>
        <w:t>This variable is numeric</w:t>
      </w:r>
    </w:p>
    <w:p w14:paraId="0E493FB5" w14:textId="77777777" w:rsidR="00861390" w:rsidRDefault="00000000">
      <w:r>
        <w:t xml:space="preserve">Value label information for </w:t>
      </w:r>
      <w:proofErr w:type="spellStart"/>
      <w:r>
        <w:t>Imp_Shared_Emopeds</w:t>
      </w:r>
      <w:proofErr w:type="spellEnd"/>
    </w:p>
    <w:p w14:paraId="2B1DC85D" w14:textId="77777777" w:rsidR="00861390" w:rsidRDefault="00000000">
      <w:pPr>
        <w:ind w:left="400"/>
      </w:pPr>
      <w:r>
        <w:rPr>
          <w:sz w:val="20"/>
        </w:rPr>
        <w:t>Value = 1.0 Label = Very negative</w:t>
      </w:r>
    </w:p>
    <w:p w14:paraId="309C67CF" w14:textId="77777777" w:rsidR="00861390" w:rsidRDefault="00000000">
      <w:pPr>
        <w:ind w:left="400"/>
      </w:pPr>
      <w:r>
        <w:rPr>
          <w:sz w:val="20"/>
        </w:rPr>
        <w:t>Value = 2.0 Label = Negative</w:t>
      </w:r>
    </w:p>
    <w:p w14:paraId="7B4749BC" w14:textId="77777777" w:rsidR="00861390" w:rsidRDefault="00000000">
      <w:pPr>
        <w:ind w:left="400"/>
      </w:pPr>
      <w:r>
        <w:rPr>
          <w:sz w:val="20"/>
        </w:rPr>
        <w:t>Value = 3.0 Label = Neutral</w:t>
      </w:r>
    </w:p>
    <w:p w14:paraId="78E4B3D2" w14:textId="77777777" w:rsidR="00861390" w:rsidRDefault="00000000">
      <w:pPr>
        <w:ind w:left="400"/>
      </w:pPr>
      <w:r>
        <w:rPr>
          <w:sz w:val="20"/>
        </w:rPr>
        <w:t>Value = 4.0 Label = Positive</w:t>
      </w:r>
    </w:p>
    <w:p w14:paraId="78D3694F" w14:textId="77777777" w:rsidR="00861390" w:rsidRDefault="00000000">
      <w:pPr>
        <w:ind w:left="400"/>
      </w:pPr>
      <w:r>
        <w:rPr>
          <w:sz w:val="20"/>
        </w:rPr>
        <w:t>Value = 5.0 Label = Very positive</w:t>
      </w:r>
    </w:p>
    <w:p w14:paraId="617BFCCD" w14:textId="77777777" w:rsidR="00861390" w:rsidRDefault="00000000">
      <w:pPr>
        <w:ind w:left="400"/>
      </w:pPr>
      <w:r>
        <w:rPr>
          <w:sz w:val="20"/>
        </w:rPr>
        <w:t>Value = 99.0 Label = I don't know</w:t>
      </w:r>
    </w:p>
    <w:p w14:paraId="6C9E1D1C" w14:textId="77777777" w:rsidR="00861390" w:rsidRDefault="00861390"/>
    <w:p w14:paraId="08CFB6CF" w14:textId="77777777" w:rsidR="00861390" w:rsidRDefault="00000000">
      <w:r>
        <w:rPr>
          <w:b/>
        </w:rPr>
        <w:t xml:space="preserve">Pos. = 124 Variable = </w:t>
      </w:r>
      <w:proofErr w:type="spellStart"/>
      <w:r>
        <w:rPr>
          <w:b/>
        </w:rPr>
        <w:t>Imp_Own_Bikes</w:t>
      </w:r>
      <w:proofErr w:type="spellEnd"/>
      <w:r>
        <w:rPr>
          <w:b/>
        </w:rPr>
        <w:t xml:space="preserve"> </w:t>
      </w:r>
      <w:r>
        <w:rPr>
          <w:i/>
        </w:rPr>
        <w:t>Variable label = Please indicate your overall impression of the bikes (self- or family-owned)</w:t>
      </w:r>
    </w:p>
    <w:p w14:paraId="23A4CB96" w14:textId="19217EAC" w:rsidR="00861390" w:rsidRDefault="00000000">
      <w:r>
        <w:t>This variable is numeric</w:t>
      </w:r>
    </w:p>
    <w:p w14:paraId="04230FAA" w14:textId="77777777" w:rsidR="00861390" w:rsidRDefault="00000000">
      <w:r>
        <w:t xml:space="preserve">Value label information for </w:t>
      </w:r>
      <w:proofErr w:type="spellStart"/>
      <w:r>
        <w:t>Imp_Own_Bikes</w:t>
      </w:r>
      <w:proofErr w:type="spellEnd"/>
    </w:p>
    <w:p w14:paraId="501C9BE3" w14:textId="77777777" w:rsidR="00861390" w:rsidRDefault="00000000">
      <w:pPr>
        <w:ind w:left="400"/>
      </w:pPr>
      <w:r>
        <w:rPr>
          <w:sz w:val="20"/>
        </w:rPr>
        <w:t>Value = 1.0 Label = Very negative</w:t>
      </w:r>
    </w:p>
    <w:p w14:paraId="749536F7" w14:textId="77777777" w:rsidR="00861390" w:rsidRDefault="00000000">
      <w:pPr>
        <w:ind w:left="400"/>
      </w:pPr>
      <w:r>
        <w:rPr>
          <w:sz w:val="20"/>
        </w:rPr>
        <w:t>Value = 2.0 Label = Negative</w:t>
      </w:r>
    </w:p>
    <w:p w14:paraId="1B6AAA54" w14:textId="77777777" w:rsidR="00861390" w:rsidRDefault="00000000">
      <w:pPr>
        <w:ind w:left="400"/>
      </w:pPr>
      <w:r>
        <w:rPr>
          <w:sz w:val="20"/>
        </w:rPr>
        <w:t>Value = 3.0 Label = Neutral</w:t>
      </w:r>
    </w:p>
    <w:p w14:paraId="66151116" w14:textId="77777777" w:rsidR="00861390" w:rsidRDefault="00000000">
      <w:pPr>
        <w:ind w:left="400"/>
      </w:pPr>
      <w:r>
        <w:rPr>
          <w:sz w:val="20"/>
        </w:rPr>
        <w:t>Value = 4.0 Label = Positive</w:t>
      </w:r>
    </w:p>
    <w:p w14:paraId="513D5827" w14:textId="77777777" w:rsidR="00861390" w:rsidRDefault="00000000">
      <w:pPr>
        <w:ind w:left="400"/>
      </w:pPr>
      <w:r>
        <w:rPr>
          <w:sz w:val="20"/>
        </w:rPr>
        <w:t>Value = 5.0 Label = Very positive</w:t>
      </w:r>
    </w:p>
    <w:p w14:paraId="396B9DDF" w14:textId="77777777" w:rsidR="00861390" w:rsidRDefault="00000000">
      <w:pPr>
        <w:ind w:left="400"/>
      </w:pPr>
      <w:r>
        <w:rPr>
          <w:sz w:val="20"/>
        </w:rPr>
        <w:t>Value = 99.0 Label = I don't know</w:t>
      </w:r>
    </w:p>
    <w:p w14:paraId="70943559" w14:textId="77777777" w:rsidR="00861390" w:rsidRDefault="00861390"/>
    <w:p w14:paraId="00CF8029" w14:textId="77777777" w:rsidR="00861390" w:rsidRDefault="00000000">
      <w:r>
        <w:rPr>
          <w:b/>
        </w:rPr>
        <w:lastRenderedPageBreak/>
        <w:t xml:space="preserve">Pos. = 125 Variable = </w:t>
      </w:r>
      <w:proofErr w:type="spellStart"/>
      <w:r>
        <w:rPr>
          <w:b/>
        </w:rPr>
        <w:t>Imp_Own_Ebikes</w:t>
      </w:r>
      <w:proofErr w:type="spellEnd"/>
      <w:r>
        <w:rPr>
          <w:b/>
        </w:rPr>
        <w:t xml:space="preserve"> </w:t>
      </w:r>
      <w:r>
        <w:rPr>
          <w:i/>
        </w:rPr>
        <w:t>Variable label = Please indicate your overall impression of the e-bikes (self- or family-owned)</w:t>
      </w:r>
    </w:p>
    <w:p w14:paraId="33745CDE" w14:textId="35054C66" w:rsidR="00861390" w:rsidRDefault="00000000">
      <w:r>
        <w:t>This variable is numeric</w:t>
      </w:r>
    </w:p>
    <w:p w14:paraId="121B7E6E" w14:textId="77777777" w:rsidR="00861390" w:rsidRDefault="00000000">
      <w:r>
        <w:t xml:space="preserve">Value label information for </w:t>
      </w:r>
      <w:proofErr w:type="spellStart"/>
      <w:r>
        <w:t>Imp_Own_Ebikes</w:t>
      </w:r>
      <w:proofErr w:type="spellEnd"/>
    </w:p>
    <w:p w14:paraId="43CDEF68" w14:textId="77777777" w:rsidR="00861390" w:rsidRDefault="00000000">
      <w:pPr>
        <w:ind w:left="400"/>
      </w:pPr>
      <w:r>
        <w:rPr>
          <w:sz w:val="20"/>
        </w:rPr>
        <w:t>Value = 1.0 Label = Very negative</w:t>
      </w:r>
    </w:p>
    <w:p w14:paraId="4E6635C5" w14:textId="77777777" w:rsidR="00861390" w:rsidRDefault="00000000">
      <w:pPr>
        <w:ind w:left="400"/>
      </w:pPr>
      <w:r>
        <w:rPr>
          <w:sz w:val="20"/>
        </w:rPr>
        <w:t>Value = 2.0 Label = Negative</w:t>
      </w:r>
    </w:p>
    <w:p w14:paraId="4229A593" w14:textId="77777777" w:rsidR="00861390" w:rsidRDefault="00000000">
      <w:pPr>
        <w:ind w:left="400"/>
      </w:pPr>
      <w:r>
        <w:rPr>
          <w:sz w:val="20"/>
        </w:rPr>
        <w:t>Value = 3.0 Label = Neutral</w:t>
      </w:r>
    </w:p>
    <w:p w14:paraId="52C1DE87" w14:textId="77777777" w:rsidR="00861390" w:rsidRDefault="00000000">
      <w:pPr>
        <w:ind w:left="400"/>
      </w:pPr>
      <w:r>
        <w:rPr>
          <w:sz w:val="20"/>
        </w:rPr>
        <w:t>Value = 4.0 Label = Positive</w:t>
      </w:r>
    </w:p>
    <w:p w14:paraId="7282D0FC" w14:textId="77777777" w:rsidR="00861390" w:rsidRDefault="00000000">
      <w:pPr>
        <w:ind w:left="400"/>
      </w:pPr>
      <w:r>
        <w:rPr>
          <w:sz w:val="20"/>
        </w:rPr>
        <w:t>Value = 5.0 Label = Very positive</w:t>
      </w:r>
    </w:p>
    <w:p w14:paraId="1F983BA0" w14:textId="77777777" w:rsidR="00861390" w:rsidRDefault="00000000">
      <w:pPr>
        <w:ind w:left="400"/>
      </w:pPr>
      <w:r>
        <w:rPr>
          <w:sz w:val="20"/>
        </w:rPr>
        <w:t>Value = 99.0 Label = I don't know</w:t>
      </w:r>
    </w:p>
    <w:p w14:paraId="2E342824" w14:textId="77777777" w:rsidR="00861390" w:rsidRDefault="00861390"/>
    <w:p w14:paraId="21F4BDB4" w14:textId="77777777" w:rsidR="00861390" w:rsidRDefault="00000000">
      <w:r>
        <w:rPr>
          <w:b/>
        </w:rPr>
        <w:t xml:space="preserve">Pos. = 126 Variable = </w:t>
      </w:r>
      <w:proofErr w:type="spellStart"/>
      <w:r>
        <w:rPr>
          <w:b/>
        </w:rPr>
        <w:t>Imp_Own_Escooters</w:t>
      </w:r>
      <w:proofErr w:type="spellEnd"/>
      <w:r>
        <w:rPr>
          <w:b/>
        </w:rPr>
        <w:t xml:space="preserve"> </w:t>
      </w:r>
      <w:r>
        <w:rPr>
          <w:i/>
        </w:rPr>
        <w:t>Variable label = Please indicate your overall impression of the e-scooters (self- or family-owned)</w:t>
      </w:r>
    </w:p>
    <w:p w14:paraId="451E66F3" w14:textId="2750BC93" w:rsidR="00861390" w:rsidRDefault="00000000">
      <w:r>
        <w:t>This variable is numeric</w:t>
      </w:r>
    </w:p>
    <w:p w14:paraId="3A6059D6" w14:textId="77777777" w:rsidR="00861390" w:rsidRDefault="00000000">
      <w:r>
        <w:t xml:space="preserve">Value label information for </w:t>
      </w:r>
      <w:proofErr w:type="spellStart"/>
      <w:r>
        <w:t>Imp_Own_Escooters</w:t>
      </w:r>
      <w:proofErr w:type="spellEnd"/>
    </w:p>
    <w:p w14:paraId="1D632D41" w14:textId="77777777" w:rsidR="00861390" w:rsidRDefault="00000000">
      <w:pPr>
        <w:ind w:left="400"/>
      </w:pPr>
      <w:r>
        <w:rPr>
          <w:sz w:val="20"/>
        </w:rPr>
        <w:t>Value = 1.0 Label = Very negative</w:t>
      </w:r>
    </w:p>
    <w:p w14:paraId="00CBC72C" w14:textId="77777777" w:rsidR="00861390" w:rsidRDefault="00000000">
      <w:pPr>
        <w:ind w:left="400"/>
      </w:pPr>
      <w:r>
        <w:rPr>
          <w:sz w:val="20"/>
        </w:rPr>
        <w:t>Value = 2.0 Label = Negative</w:t>
      </w:r>
    </w:p>
    <w:p w14:paraId="24A48B13" w14:textId="77777777" w:rsidR="00861390" w:rsidRDefault="00000000">
      <w:pPr>
        <w:ind w:left="400"/>
      </w:pPr>
      <w:r>
        <w:rPr>
          <w:sz w:val="20"/>
        </w:rPr>
        <w:t>Value = 3.0 Label = Neutral</w:t>
      </w:r>
    </w:p>
    <w:p w14:paraId="57781232" w14:textId="77777777" w:rsidR="00861390" w:rsidRDefault="00000000">
      <w:pPr>
        <w:ind w:left="400"/>
      </w:pPr>
      <w:r>
        <w:rPr>
          <w:sz w:val="20"/>
        </w:rPr>
        <w:t>Value = 4.0 Label = Positive</w:t>
      </w:r>
    </w:p>
    <w:p w14:paraId="345EF9A5" w14:textId="77777777" w:rsidR="00861390" w:rsidRDefault="00000000">
      <w:pPr>
        <w:ind w:left="400"/>
      </w:pPr>
      <w:r>
        <w:rPr>
          <w:sz w:val="20"/>
        </w:rPr>
        <w:t>Value = 5.0 Label = Very positive</w:t>
      </w:r>
    </w:p>
    <w:p w14:paraId="3A9BF945" w14:textId="77777777" w:rsidR="00861390" w:rsidRDefault="00000000">
      <w:pPr>
        <w:ind w:left="400"/>
      </w:pPr>
      <w:r>
        <w:rPr>
          <w:sz w:val="20"/>
        </w:rPr>
        <w:t>Value = 99.0 Label = I don't know</w:t>
      </w:r>
    </w:p>
    <w:p w14:paraId="0CB6AD1A" w14:textId="77777777" w:rsidR="00861390" w:rsidRDefault="00861390"/>
    <w:p w14:paraId="571B7A89" w14:textId="77777777" w:rsidR="00861390" w:rsidRDefault="00000000">
      <w:r>
        <w:rPr>
          <w:b/>
        </w:rPr>
        <w:t xml:space="preserve">Pos. = 127 Variable = </w:t>
      </w:r>
      <w:proofErr w:type="spellStart"/>
      <w:r>
        <w:rPr>
          <w:b/>
        </w:rPr>
        <w:t>Imp_Own_Emopeds</w:t>
      </w:r>
      <w:proofErr w:type="spellEnd"/>
      <w:r>
        <w:rPr>
          <w:b/>
        </w:rPr>
        <w:t xml:space="preserve"> </w:t>
      </w:r>
      <w:r>
        <w:rPr>
          <w:i/>
        </w:rPr>
        <w:t>Variable label = Please indicate your overall impression of the e-mopeds (self- or family-owned)</w:t>
      </w:r>
    </w:p>
    <w:p w14:paraId="5438CD88" w14:textId="5F5F0CDF" w:rsidR="00861390" w:rsidRDefault="00000000">
      <w:r>
        <w:t>This variable is numeric</w:t>
      </w:r>
    </w:p>
    <w:p w14:paraId="2231CC99" w14:textId="77777777" w:rsidR="00861390" w:rsidRDefault="00000000">
      <w:r>
        <w:t xml:space="preserve">Value label information for </w:t>
      </w:r>
      <w:proofErr w:type="spellStart"/>
      <w:r>
        <w:t>Imp_Own_Emopeds</w:t>
      </w:r>
      <w:proofErr w:type="spellEnd"/>
    </w:p>
    <w:p w14:paraId="6B82DC86" w14:textId="77777777" w:rsidR="00861390" w:rsidRDefault="00000000">
      <w:pPr>
        <w:ind w:left="400"/>
      </w:pPr>
      <w:r>
        <w:rPr>
          <w:sz w:val="20"/>
        </w:rPr>
        <w:t>Value = 1.0 Label = Very negative</w:t>
      </w:r>
    </w:p>
    <w:p w14:paraId="165303CF" w14:textId="77777777" w:rsidR="00861390" w:rsidRDefault="00000000">
      <w:pPr>
        <w:ind w:left="400"/>
      </w:pPr>
      <w:r>
        <w:rPr>
          <w:sz w:val="20"/>
        </w:rPr>
        <w:t>Value = 2.0 Label = Negative</w:t>
      </w:r>
    </w:p>
    <w:p w14:paraId="09C5CAE2" w14:textId="77777777" w:rsidR="00861390" w:rsidRDefault="00000000">
      <w:pPr>
        <w:ind w:left="400"/>
      </w:pPr>
      <w:r>
        <w:rPr>
          <w:sz w:val="20"/>
        </w:rPr>
        <w:lastRenderedPageBreak/>
        <w:t>Value = 3.0 Label = Neutral</w:t>
      </w:r>
    </w:p>
    <w:p w14:paraId="0404F9CD" w14:textId="77777777" w:rsidR="00861390" w:rsidRDefault="00000000">
      <w:pPr>
        <w:ind w:left="400"/>
      </w:pPr>
      <w:r>
        <w:rPr>
          <w:sz w:val="20"/>
        </w:rPr>
        <w:t>Value = 4.0 Label = Positive</w:t>
      </w:r>
    </w:p>
    <w:p w14:paraId="4DEFDBB4" w14:textId="77777777" w:rsidR="00861390" w:rsidRDefault="00000000">
      <w:pPr>
        <w:ind w:left="400"/>
      </w:pPr>
      <w:r>
        <w:rPr>
          <w:sz w:val="20"/>
        </w:rPr>
        <w:t>Value = 5.0 Label = Very positive</w:t>
      </w:r>
    </w:p>
    <w:p w14:paraId="05CC6502" w14:textId="77777777" w:rsidR="00861390" w:rsidRDefault="00000000">
      <w:pPr>
        <w:ind w:left="400"/>
      </w:pPr>
      <w:r>
        <w:rPr>
          <w:sz w:val="20"/>
        </w:rPr>
        <w:t>Value = 99.0 Label = I don't know</w:t>
      </w:r>
    </w:p>
    <w:p w14:paraId="0D4B9E53" w14:textId="77777777" w:rsidR="00861390" w:rsidRDefault="00861390"/>
    <w:p w14:paraId="29058A28" w14:textId="77777777" w:rsidR="00861390" w:rsidRDefault="00000000">
      <w:r>
        <w:rPr>
          <w:b/>
        </w:rPr>
        <w:t xml:space="preserve">Pos. = 128 Variable = </w:t>
      </w:r>
      <w:proofErr w:type="spellStart"/>
      <w:r>
        <w:rPr>
          <w:b/>
        </w:rPr>
        <w:t>Trust_Escooter</w:t>
      </w:r>
      <w:proofErr w:type="spellEnd"/>
      <w:r>
        <w:rPr>
          <w:b/>
        </w:rPr>
        <w:t xml:space="preserve"> </w:t>
      </w:r>
      <w:r>
        <w:rPr>
          <w:i/>
        </w:rPr>
        <w:t>Variable label = They are trustworthy road users</w:t>
      </w:r>
    </w:p>
    <w:p w14:paraId="5491D641" w14:textId="5C7DAD10" w:rsidR="00861390" w:rsidRDefault="00000000">
      <w:r>
        <w:t>This variable is numeric</w:t>
      </w:r>
    </w:p>
    <w:p w14:paraId="79D55E84" w14:textId="77777777" w:rsidR="00861390" w:rsidRDefault="00000000">
      <w:r>
        <w:t xml:space="preserve">Value label information for </w:t>
      </w:r>
      <w:proofErr w:type="spellStart"/>
      <w:r>
        <w:t>Trust_Escooter</w:t>
      </w:r>
      <w:proofErr w:type="spellEnd"/>
    </w:p>
    <w:p w14:paraId="0997E52B" w14:textId="77777777" w:rsidR="00861390" w:rsidRDefault="00000000">
      <w:pPr>
        <w:ind w:left="400"/>
      </w:pPr>
      <w:r>
        <w:rPr>
          <w:sz w:val="20"/>
        </w:rPr>
        <w:t>Value = 1.0 Label = Strongly disagree</w:t>
      </w:r>
    </w:p>
    <w:p w14:paraId="233F55CD" w14:textId="77777777" w:rsidR="00861390" w:rsidRDefault="00000000">
      <w:pPr>
        <w:ind w:left="400"/>
      </w:pPr>
      <w:r>
        <w:rPr>
          <w:sz w:val="20"/>
        </w:rPr>
        <w:t>Value = 2.0 Label = Disagree</w:t>
      </w:r>
    </w:p>
    <w:p w14:paraId="4FCB4F45" w14:textId="77777777" w:rsidR="00861390" w:rsidRDefault="00000000">
      <w:pPr>
        <w:ind w:left="400"/>
      </w:pPr>
      <w:r>
        <w:rPr>
          <w:sz w:val="20"/>
        </w:rPr>
        <w:t>Value = 3.0 Label = Neither disagree nor agree</w:t>
      </w:r>
    </w:p>
    <w:p w14:paraId="45ACF3F1" w14:textId="77777777" w:rsidR="00861390" w:rsidRDefault="00000000">
      <w:pPr>
        <w:ind w:left="400"/>
      </w:pPr>
      <w:r>
        <w:rPr>
          <w:sz w:val="20"/>
        </w:rPr>
        <w:t>Value = 4.0 Label = Agree</w:t>
      </w:r>
    </w:p>
    <w:p w14:paraId="17173148" w14:textId="77777777" w:rsidR="00861390" w:rsidRDefault="00000000">
      <w:pPr>
        <w:ind w:left="400"/>
      </w:pPr>
      <w:r>
        <w:rPr>
          <w:sz w:val="20"/>
        </w:rPr>
        <w:t>Value = 5.0 Label = Strongly agree</w:t>
      </w:r>
    </w:p>
    <w:p w14:paraId="6FCA4AA1" w14:textId="77777777" w:rsidR="00861390" w:rsidRDefault="00000000">
      <w:pPr>
        <w:ind w:left="400"/>
      </w:pPr>
      <w:r>
        <w:rPr>
          <w:sz w:val="20"/>
        </w:rPr>
        <w:t>Value = 99.0 Label = I don't know</w:t>
      </w:r>
    </w:p>
    <w:p w14:paraId="3E9DFA86" w14:textId="77777777" w:rsidR="00861390" w:rsidRDefault="00861390"/>
    <w:p w14:paraId="4DA0C038" w14:textId="77777777" w:rsidR="00861390" w:rsidRDefault="00000000">
      <w:r>
        <w:rPr>
          <w:b/>
        </w:rPr>
        <w:t xml:space="preserve">Pos. = 129 Variable = </w:t>
      </w:r>
      <w:proofErr w:type="spellStart"/>
      <w:r>
        <w:rPr>
          <w:b/>
        </w:rPr>
        <w:t>Friendly_Escooter</w:t>
      </w:r>
      <w:proofErr w:type="spellEnd"/>
      <w:r>
        <w:rPr>
          <w:b/>
        </w:rPr>
        <w:t xml:space="preserve"> </w:t>
      </w:r>
      <w:r>
        <w:rPr>
          <w:i/>
        </w:rPr>
        <w:t>Variable label = They are friendly road users</w:t>
      </w:r>
    </w:p>
    <w:p w14:paraId="2AFB0082" w14:textId="5C6527C9" w:rsidR="00861390" w:rsidRDefault="00000000">
      <w:r>
        <w:t>This variable is numeric</w:t>
      </w:r>
    </w:p>
    <w:p w14:paraId="7A4F3EBC" w14:textId="77777777" w:rsidR="00861390" w:rsidRDefault="00000000">
      <w:r>
        <w:t xml:space="preserve">Value label information for </w:t>
      </w:r>
      <w:proofErr w:type="spellStart"/>
      <w:r>
        <w:t>Friendly_Escooter</w:t>
      </w:r>
      <w:proofErr w:type="spellEnd"/>
    </w:p>
    <w:p w14:paraId="4D26A563" w14:textId="77777777" w:rsidR="00861390" w:rsidRDefault="00000000">
      <w:pPr>
        <w:ind w:left="400"/>
      </w:pPr>
      <w:r>
        <w:rPr>
          <w:sz w:val="20"/>
        </w:rPr>
        <w:t>Value = 1.0 Label = Strongly disagree</w:t>
      </w:r>
    </w:p>
    <w:p w14:paraId="5EA3A0CD" w14:textId="77777777" w:rsidR="00861390" w:rsidRDefault="00000000">
      <w:pPr>
        <w:ind w:left="400"/>
      </w:pPr>
      <w:r>
        <w:rPr>
          <w:sz w:val="20"/>
        </w:rPr>
        <w:t>Value = 2.0 Label = Disagree</w:t>
      </w:r>
    </w:p>
    <w:p w14:paraId="465CD082" w14:textId="77777777" w:rsidR="00861390" w:rsidRDefault="00000000">
      <w:pPr>
        <w:ind w:left="400"/>
      </w:pPr>
      <w:r>
        <w:rPr>
          <w:sz w:val="20"/>
        </w:rPr>
        <w:t>Value = 3.0 Label = Neither disagree nor agree</w:t>
      </w:r>
    </w:p>
    <w:p w14:paraId="71B7E49D" w14:textId="77777777" w:rsidR="00861390" w:rsidRDefault="00000000">
      <w:pPr>
        <w:ind w:left="400"/>
      </w:pPr>
      <w:r>
        <w:rPr>
          <w:sz w:val="20"/>
        </w:rPr>
        <w:t>Value = 4.0 Label = Agree</w:t>
      </w:r>
    </w:p>
    <w:p w14:paraId="36CA4FA0" w14:textId="77777777" w:rsidR="00861390" w:rsidRDefault="00000000">
      <w:pPr>
        <w:ind w:left="400"/>
      </w:pPr>
      <w:r>
        <w:rPr>
          <w:sz w:val="20"/>
        </w:rPr>
        <w:t>Value = 5.0 Label = Strongly agree</w:t>
      </w:r>
    </w:p>
    <w:p w14:paraId="0A5D78E2" w14:textId="77777777" w:rsidR="00861390" w:rsidRDefault="00000000">
      <w:pPr>
        <w:ind w:left="400"/>
      </w:pPr>
      <w:r>
        <w:rPr>
          <w:sz w:val="20"/>
        </w:rPr>
        <w:t>Value = 99.0 Label = I don't know</w:t>
      </w:r>
    </w:p>
    <w:p w14:paraId="3EF31BB7" w14:textId="77777777" w:rsidR="00861390" w:rsidRDefault="00861390"/>
    <w:p w14:paraId="0F7B1C5E" w14:textId="77777777" w:rsidR="00861390" w:rsidRDefault="00000000">
      <w:r>
        <w:rPr>
          <w:b/>
        </w:rPr>
        <w:t xml:space="preserve">Pos. = 130 Variable = </w:t>
      </w:r>
      <w:proofErr w:type="spellStart"/>
      <w:r>
        <w:rPr>
          <w:b/>
        </w:rPr>
        <w:t>Care_Escooter</w:t>
      </w:r>
      <w:proofErr w:type="spellEnd"/>
      <w:r>
        <w:rPr>
          <w:b/>
        </w:rPr>
        <w:t xml:space="preserve"> </w:t>
      </w:r>
      <w:r>
        <w:rPr>
          <w:i/>
        </w:rPr>
        <w:t>Variable label = They care about others' feelings on the road</w:t>
      </w:r>
    </w:p>
    <w:p w14:paraId="00FBF04F" w14:textId="2FB43638" w:rsidR="00861390" w:rsidRDefault="00000000">
      <w:r>
        <w:lastRenderedPageBreak/>
        <w:t>This variable is numeric</w:t>
      </w:r>
    </w:p>
    <w:p w14:paraId="5C3EB5FA" w14:textId="77777777" w:rsidR="00861390" w:rsidRDefault="00000000">
      <w:r>
        <w:t xml:space="preserve">Value label information for </w:t>
      </w:r>
      <w:proofErr w:type="spellStart"/>
      <w:r>
        <w:t>Care_Escooter</w:t>
      </w:r>
      <w:proofErr w:type="spellEnd"/>
    </w:p>
    <w:p w14:paraId="6CD82943" w14:textId="77777777" w:rsidR="00861390" w:rsidRDefault="00000000">
      <w:pPr>
        <w:ind w:left="400"/>
      </w:pPr>
      <w:r>
        <w:rPr>
          <w:sz w:val="20"/>
        </w:rPr>
        <w:t>Value = 1.0 Label = Strongly disagree</w:t>
      </w:r>
    </w:p>
    <w:p w14:paraId="3BB3D4CB" w14:textId="77777777" w:rsidR="00861390" w:rsidRDefault="00000000">
      <w:pPr>
        <w:ind w:left="400"/>
      </w:pPr>
      <w:r>
        <w:rPr>
          <w:sz w:val="20"/>
        </w:rPr>
        <w:t>Value = 2.0 Label = Disagree</w:t>
      </w:r>
    </w:p>
    <w:p w14:paraId="7CF7477C" w14:textId="77777777" w:rsidR="00861390" w:rsidRDefault="00000000">
      <w:pPr>
        <w:ind w:left="400"/>
      </w:pPr>
      <w:r>
        <w:rPr>
          <w:sz w:val="20"/>
        </w:rPr>
        <w:t>Value = 3.0 Label = Neither disagree nor agree</w:t>
      </w:r>
    </w:p>
    <w:p w14:paraId="357E54C9" w14:textId="77777777" w:rsidR="00861390" w:rsidRDefault="00000000">
      <w:pPr>
        <w:ind w:left="400"/>
      </w:pPr>
      <w:r>
        <w:rPr>
          <w:sz w:val="20"/>
        </w:rPr>
        <w:t>Value = 4.0 Label = Agree</w:t>
      </w:r>
    </w:p>
    <w:p w14:paraId="4A877CDC" w14:textId="77777777" w:rsidR="00861390" w:rsidRDefault="00000000">
      <w:pPr>
        <w:ind w:left="400"/>
      </w:pPr>
      <w:r>
        <w:rPr>
          <w:sz w:val="20"/>
        </w:rPr>
        <w:t>Value = 5.0 Label = Strongly agree</w:t>
      </w:r>
    </w:p>
    <w:p w14:paraId="4ACDD598" w14:textId="77777777" w:rsidR="00861390" w:rsidRDefault="00000000">
      <w:pPr>
        <w:ind w:left="400"/>
      </w:pPr>
      <w:r>
        <w:rPr>
          <w:sz w:val="20"/>
        </w:rPr>
        <w:t>Value = 99.0 Label = I don't know</w:t>
      </w:r>
    </w:p>
    <w:p w14:paraId="5588019B" w14:textId="77777777" w:rsidR="00861390" w:rsidRDefault="00861390"/>
    <w:p w14:paraId="5DB28BE5" w14:textId="77777777" w:rsidR="00861390" w:rsidRDefault="00000000">
      <w:r>
        <w:rPr>
          <w:b/>
        </w:rPr>
        <w:t xml:space="preserve">Pos. = 131 Variable = </w:t>
      </w:r>
      <w:proofErr w:type="spellStart"/>
      <w:r>
        <w:rPr>
          <w:b/>
        </w:rPr>
        <w:t>Risktaking_Escooter</w:t>
      </w:r>
      <w:proofErr w:type="spellEnd"/>
      <w:r>
        <w:rPr>
          <w:b/>
        </w:rPr>
        <w:t xml:space="preserve"> </w:t>
      </w:r>
      <w:r>
        <w:rPr>
          <w:i/>
        </w:rPr>
        <w:t>Variable label = They do not take risks on the road</w:t>
      </w:r>
    </w:p>
    <w:p w14:paraId="25ADC24F" w14:textId="2F90C0E9" w:rsidR="00861390" w:rsidRDefault="00000000">
      <w:r>
        <w:t>This variable is numeric</w:t>
      </w:r>
    </w:p>
    <w:p w14:paraId="16041CAE" w14:textId="77777777" w:rsidR="00861390" w:rsidRDefault="00000000">
      <w:r>
        <w:t xml:space="preserve">Value label information for </w:t>
      </w:r>
      <w:proofErr w:type="spellStart"/>
      <w:r>
        <w:t>Risktaking_Escooter</w:t>
      </w:r>
      <w:proofErr w:type="spellEnd"/>
    </w:p>
    <w:p w14:paraId="36CCF9BB" w14:textId="77777777" w:rsidR="00861390" w:rsidRDefault="00000000">
      <w:pPr>
        <w:ind w:left="400"/>
      </w:pPr>
      <w:r>
        <w:rPr>
          <w:sz w:val="20"/>
        </w:rPr>
        <w:t>Value = 1.0 Label = Strongly disagree</w:t>
      </w:r>
    </w:p>
    <w:p w14:paraId="70954F73" w14:textId="77777777" w:rsidR="00861390" w:rsidRDefault="00000000">
      <w:pPr>
        <w:ind w:left="400"/>
      </w:pPr>
      <w:r>
        <w:rPr>
          <w:sz w:val="20"/>
        </w:rPr>
        <w:t>Value = 2.0 Label = Disagree</w:t>
      </w:r>
    </w:p>
    <w:p w14:paraId="2B15EAC9" w14:textId="77777777" w:rsidR="00861390" w:rsidRDefault="00000000">
      <w:pPr>
        <w:ind w:left="400"/>
      </w:pPr>
      <w:r>
        <w:rPr>
          <w:sz w:val="20"/>
        </w:rPr>
        <w:t>Value = 3.0 Label = Neither disagree nor agree</w:t>
      </w:r>
    </w:p>
    <w:p w14:paraId="02DCEC2D" w14:textId="77777777" w:rsidR="00861390" w:rsidRDefault="00000000">
      <w:pPr>
        <w:ind w:left="400"/>
      </w:pPr>
      <w:r>
        <w:rPr>
          <w:sz w:val="20"/>
        </w:rPr>
        <w:t>Value = 4.0 Label = Agree</w:t>
      </w:r>
    </w:p>
    <w:p w14:paraId="705D34F0" w14:textId="77777777" w:rsidR="00861390" w:rsidRDefault="00000000">
      <w:pPr>
        <w:ind w:left="400"/>
      </w:pPr>
      <w:r>
        <w:rPr>
          <w:sz w:val="20"/>
        </w:rPr>
        <w:t>Value = 5.0 Label = Strongly agree</w:t>
      </w:r>
    </w:p>
    <w:p w14:paraId="42C4DD0A" w14:textId="77777777" w:rsidR="00861390" w:rsidRDefault="00000000">
      <w:pPr>
        <w:ind w:left="400"/>
      </w:pPr>
      <w:r>
        <w:rPr>
          <w:sz w:val="20"/>
        </w:rPr>
        <w:t>Value = 99.0 Label = I don't know</w:t>
      </w:r>
    </w:p>
    <w:p w14:paraId="1560B129" w14:textId="77777777" w:rsidR="00861390" w:rsidRDefault="00861390"/>
    <w:p w14:paraId="39793448" w14:textId="77777777" w:rsidR="00861390" w:rsidRDefault="00000000">
      <w:r>
        <w:rPr>
          <w:b/>
        </w:rPr>
        <w:t xml:space="preserve">Pos. = 132 Variable = </w:t>
      </w:r>
      <w:proofErr w:type="spellStart"/>
      <w:r>
        <w:rPr>
          <w:b/>
        </w:rPr>
        <w:t>Safety_Escooter</w:t>
      </w:r>
      <w:proofErr w:type="spellEnd"/>
      <w:r>
        <w:rPr>
          <w:b/>
        </w:rPr>
        <w:t xml:space="preserve"> </w:t>
      </w:r>
      <w:r>
        <w:rPr>
          <w:i/>
        </w:rPr>
        <w:t>Variable label = They value road safety</w:t>
      </w:r>
    </w:p>
    <w:p w14:paraId="79D78572" w14:textId="5F4577D2" w:rsidR="00861390" w:rsidRDefault="00000000">
      <w:r>
        <w:t>This variable is numeric</w:t>
      </w:r>
    </w:p>
    <w:p w14:paraId="5C2757B4" w14:textId="77777777" w:rsidR="00861390" w:rsidRDefault="00000000">
      <w:r>
        <w:t xml:space="preserve">Value label information for </w:t>
      </w:r>
      <w:proofErr w:type="spellStart"/>
      <w:r>
        <w:t>Safety_Escooter</w:t>
      </w:r>
      <w:proofErr w:type="spellEnd"/>
    </w:p>
    <w:p w14:paraId="6C5C86CE" w14:textId="77777777" w:rsidR="00861390" w:rsidRDefault="00000000">
      <w:pPr>
        <w:ind w:left="400"/>
      </w:pPr>
      <w:r>
        <w:rPr>
          <w:sz w:val="20"/>
        </w:rPr>
        <w:t>Value = 1.0 Label = Strongly disagree</w:t>
      </w:r>
    </w:p>
    <w:p w14:paraId="34AC74B0" w14:textId="77777777" w:rsidR="00861390" w:rsidRDefault="00000000">
      <w:pPr>
        <w:ind w:left="400"/>
      </w:pPr>
      <w:r>
        <w:rPr>
          <w:sz w:val="20"/>
        </w:rPr>
        <w:t>Value = 2.0 Label = Disagree</w:t>
      </w:r>
    </w:p>
    <w:p w14:paraId="5705547C" w14:textId="77777777" w:rsidR="00861390" w:rsidRDefault="00000000">
      <w:pPr>
        <w:ind w:left="400"/>
      </w:pPr>
      <w:r>
        <w:rPr>
          <w:sz w:val="20"/>
        </w:rPr>
        <w:t>Value = 3.0 Label = Neither disagree nor agree</w:t>
      </w:r>
    </w:p>
    <w:p w14:paraId="0286FD01" w14:textId="77777777" w:rsidR="00861390" w:rsidRDefault="00000000">
      <w:pPr>
        <w:ind w:left="400"/>
      </w:pPr>
      <w:r>
        <w:rPr>
          <w:sz w:val="20"/>
        </w:rPr>
        <w:t>Value = 4.0 Label = Agree</w:t>
      </w:r>
    </w:p>
    <w:p w14:paraId="0FA4CEAE" w14:textId="77777777" w:rsidR="00861390" w:rsidRDefault="00000000">
      <w:pPr>
        <w:ind w:left="400"/>
      </w:pPr>
      <w:r>
        <w:rPr>
          <w:sz w:val="20"/>
        </w:rPr>
        <w:lastRenderedPageBreak/>
        <w:t>Value = 5.0 Label = Strongly agree</w:t>
      </w:r>
    </w:p>
    <w:p w14:paraId="4099AF59" w14:textId="77777777" w:rsidR="00861390" w:rsidRDefault="00000000">
      <w:pPr>
        <w:ind w:left="400"/>
      </w:pPr>
      <w:r>
        <w:rPr>
          <w:sz w:val="20"/>
        </w:rPr>
        <w:t>Value = 99.0 Label = I don't know</w:t>
      </w:r>
    </w:p>
    <w:p w14:paraId="62E8B469" w14:textId="77777777" w:rsidR="00861390" w:rsidRDefault="00861390"/>
    <w:p w14:paraId="145DFA23" w14:textId="77777777" w:rsidR="00861390" w:rsidRDefault="00000000">
      <w:r>
        <w:rPr>
          <w:b/>
        </w:rPr>
        <w:t xml:space="preserve">Pos. = 133 Variable = </w:t>
      </w:r>
      <w:proofErr w:type="spellStart"/>
      <w:r>
        <w:rPr>
          <w:b/>
        </w:rPr>
        <w:t>Regulation_Escooter</w:t>
      </w:r>
      <w:proofErr w:type="spellEnd"/>
      <w:r>
        <w:rPr>
          <w:b/>
        </w:rPr>
        <w:t xml:space="preserve"> </w:t>
      </w:r>
      <w:r>
        <w:rPr>
          <w:i/>
        </w:rPr>
        <w:t>Variable label = They obey traffic regulations</w:t>
      </w:r>
    </w:p>
    <w:p w14:paraId="7451C9F5" w14:textId="07129094" w:rsidR="00861390" w:rsidRDefault="00000000">
      <w:r>
        <w:t>This variable is numeric</w:t>
      </w:r>
    </w:p>
    <w:p w14:paraId="00BDB385" w14:textId="77777777" w:rsidR="00861390" w:rsidRDefault="00000000">
      <w:r>
        <w:t xml:space="preserve">Value label information for </w:t>
      </w:r>
      <w:proofErr w:type="spellStart"/>
      <w:r>
        <w:t>Regulation_Escooter</w:t>
      </w:r>
      <w:proofErr w:type="spellEnd"/>
    </w:p>
    <w:p w14:paraId="089C9E02" w14:textId="77777777" w:rsidR="00861390" w:rsidRDefault="00000000">
      <w:pPr>
        <w:ind w:left="400"/>
      </w:pPr>
      <w:r>
        <w:rPr>
          <w:sz w:val="20"/>
        </w:rPr>
        <w:t>Value = 1.0 Label = Strongly disagree</w:t>
      </w:r>
    </w:p>
    <w:p w14:paraId="7B66580A" w14:textId="77777777" w:rsidR="00861390" w:rsidRDefault="00000000">
      <w:pPr>
        <w:ind w:left="400"/>
      </w:pPr>
      <w:r>
        <w:rPr>
          <w:sz w:val="20"/>
        </w:rPr>
        <w:t>Value = 2.0 Label = Disagree</w:t>
      </w:r>
    </w:p>
    <w:p w14:paraId="204C6E82" w14:textId="77777777" w:rsidR="00861390" w:rsidRDefault="00000000">
      <w:pPr>
        <w:ind w:left="400"/>
      </w:pPr>
      <w:r>
        <w:rPr>
          <w:sz w:val="20"/>
        </w:rPr>
        <w:t>Value = 3.0 Label = Neither disagree nor agree</w:t>
      </w:r>
    </w:p>
    <w:p w14:paraId="2F383EA1" w14:textId="77777777" w:rsidR="00861390" w:rsidRDefault="00000000">
      <w:pPr>
        <w:ind w:left="400"/>
      </w:pPr>
      <w:r>
        <w:rPr>
          <w:sz w:val="20"/>
        </w:rPr>
        <w:t>Value = 4.0 Label = Agree</w:t>
      </w:r>
    </w:p>
    <w:p w14:paraId="1BC77251" w14:textId="77777777" w:rsidR="00861390" w:rsidRDefault="00000000">
      <w:pPr>
        <w:ind w:left="400"/>
      </w:pPr>
      <w:r>
        <w:rPr>
          <w:sz w:val="20"/>
        </w:rPr>
        <w:t>Value = 5.0 Label = Strongly agree</w:t>
      </w:r>
    </w:p>
    <w:p w14:paraId="4D79605F" w14:textId="77777777" w:rsidR="00861390" w:rsidRDefault="00000000">
      <w:pPr>
        <w:ind w:left="400"/>
      </w:pPr>
      <w:r>
        <w:rPr>
          <w:sz w:val="20"/>
        </w:rPr>
        <w:t>Value = 99.0 Label = I don't know</w:t>
      </w:r>
    </w:p>
    <w:p w14:paraId="4472F946" w14:textId="77777777" w:rsidR="00861390" w:rsidRDefault="00861390"/>
    <w:p w14:paraId="09D1C754" w14:textId="77777777" w:rsidR="00861390" w:rsidRDefault="00000000">
      <w:r>
        <w:rPr>
          <w:b/>
        </w:rPr>
        <w:t xml:space="preserve">Pos. = 134 Variable = </w:t>
      </w:r>
      <w:proofErr w:type="spellStart"/>
      <w:r>
        <w:rPr>
          <w:b/>
        </w:rPr>
        <w:t>Allowedarea_Escooter</w:t>
      </w:r>
      <w:proofErr w:type="spellEnd"/>
      <w:r>
        <w:rPr>
          <w:b/>
        </w:rPr>
        <w:t xml:space="preserve"> </w:t>
      </w:r>
      <w:r>
        <w:rPr>
          <w:i/>
        </w:rPr>
        <w:t>Variable label = They only use shared e-scooters where they are allowed</w:t>
      </w:r>
    </w:p>
    <w:p w14:paraId="4FD88D46" w14:textId="6E4136B5" w:rsidR="00861390" w:rsidRDefault="00000000">
      <w:r>
        <w:t>This variable is numeric</w:t>
      </w:r>
    </w:p>
    <w:p w14:paraId="41B09344" w14:textId="77777777" w:rsidR="00861390" w:rsidRDefault="00000000">
      <w:r>
        <w:t xml:space="preserve">Value label information for </w:t>
      </w:r>
      <w:proofErr w:type="spellStart"/>
      <w:r>
        <w:t>Allowedarea_Escooter</w:t>
      </w:r>
      <w:proofErr w:type="spellEnd"/>
    </w:p>
    <w:p w14:paraId="2E0E7391" w14:textId="77777777" w:rsidR="00861390" w:rsidRDefault="00000000">
      <w:pPr>
        <w:ind w:left="400"/>
      </w:pPr>
      <w:r>
        <w:rPr>
          <w:sz w:val="20"/>
        </w:rPr>
        <w:t>Value = 1.0 Label = Strongly disagree</w:t>
      </w:r>
    </w:p>
    <w:p w14:paraId="7B744FAC" w14:textId="77777777" w:rsidR="00861390" w:rsidRDefault="00000000">
      <w:pPr>
        <w:ind w:left="400"/>
      </w:pPr>
      <w:r>
        <w:rPr>
          <w:sz w:val="20"/>
        </w:rPr>
        <w:t>Value = 2.0 Label = Disagree</w:t>
      </w:r>
    </w:p>
    <w:p w14:paraId="38217D0F" w14:textId="77777777" w:rsidR="00861390" w:rsidRDefault="00000000">
      <w:pPr>
        <w:ind w:left="400"/>
      </w:pPr>
      <w:r>
        <w:rPr>
          <w:sz w:val="20"/>
        </w:rPr>
        <w:t>Value = 3.0 Label = Neither disagree nor agree</w:t>
      </w:r>
    </w:p>
    <w:p w14:paraId="77C780C9" w14:textId="77777777" w:rsidR="00861390" w:rsidRDefault="00000000">
      <w:pPr>
        <w:ind w:left="400"/>
      </w:pPr>
      <w:r>
        <w:rPr>
          <w:sz w:val="20"/>
        </w:rPr>
        <w:t>Value = 4.0 Label = Agree</w:t>
      </w:r>
    </w:p>
    <w:p w14:paraId="3BA4A524" w14:textId="77777777" w:rsidR="00861390" w:rsidRDefault="00000000">
      <w:pPr>
        <w:ind w:left="400"/>
      </w:pPr>
      <w:r>
        <w:rPr>
          <w:sz w:val="20"/>
        </w:rPr>
        <w:t>Value = 5.0 Label = Strongly agree</w:t>
      </w:r>
    </w:p>
    <w:p w14:paraId="36603550" w14:textId="77777777" w:rsidR="00861390" w:rsidRDefault="00000000">
      <w:pPr>
        <w:ind w:left="400"/>
      </w:pPr>
      <w:r>
        <w:rPr>
          <w:sz w:val="20"/>
        </w:rPr>
        <w:t>Value = 99.0 Label = I don't know</w:t>
      </w:r>
    </w:p>
    <w:p w14:paraId="23EA12BC" w14:textId="77777777" w:rsidR="00861390" w:rsidRDefault="00861390"/>
    <w:p w14:paraId="65DD7383" w14:textId="77777777" w:rsidR="00861390" w:rsidRDefault="00000000">
      <w:r>
        <w:rPr>
          <w:b/>
        </w:rPr>
        <w:t xml:space="preserve">Pos. = 135 Variable = </w:t>
      </w:r>
      <w:proofErr w:type="spellStart"/>
      <w:r>
        <w:rPr>
          <w:b/>
        </w:rPr>
        <w:t>Park_Escooter</w:t>
      </w:r>
      <w:proofErr w:type="spellEnd"/>
      <w:r>
        <w:rPr>
          <w:b/>
        </w:rPr>
        <w:t xml:space="preserve"> </w:t>
      </w:r>
      <w:r>
        <w:rPr>
          <w:i/>
        </w:rPr>
        <w:t>Variable label = They park shared e-scooters properly</w:t>
      </w:r>
    </w:p>
    <w:p w14:paraId="7BA551C9" w14:textId="56DCBFC1" w:rsidR="00861390" w:rsidRDefault="00000000">
      <w:r>
        <w:t>This variable is numeric</w:t>
      </w:r>
    </w:p>
    <w:p w14:paraId="103F8D20" w14:textId="77777777" w:rsidR="00861390" w:rsidRDefault="00000000">
      <w:r>
        <w:t xml:space="preserve">Value label information for </w:t>
      </w:r>
      <w:proofErr w:type="spellStart"/>
      <w:r>
        <w:t>Park_Escooter</w:t>
      </w:r>
      <w:proofErr w:type="spellEnd"/>
    </w:p>
    <w:p w14:paraId="7115B6E6" w14:textId="77777777" w:rsidR="00861390" w:rsidRDefault="00000000">
      <w:pPr>
        <w:ind w:left="400"/>
      </w:pPr>
      <w:r>
        <w:rPr>
          <w:sz w:val="20"/>
        </w:rPr>
        <w:lastRenderedPageBreak/>
        <w:t>Value = 1.0 Label = Strongly disagree</w:t>
      </w:r>
    </w:p>
    <w:p w14:paraId="6916912F" w14:textId="77777777" w:rsidR="00861390" w:rsidRDefault="00000000">
      <w:pPr>
        <w:ind w:left="400"/>
      </w:pPr>
      <w:r>
        <w:rPr>
          <w:sz w:val="20"/>
        </w:rPr>
        <w:t>Value = 2.0 Label = Disagree</w:t>
      </w:r>
    </w:p>
    <w:p w14:paraId="21CCAD30" w14:textId="77777777" w:rsidR="00861390" w:rsidRDefault="00000000">
      <w:pPr>
        <w:ind w:left="400"/>
      </w:pPr>
      <w:r>
        <w:rPr>
          <w:sz w:val="20"/>
        </w:rPr>
        <w:t>Value = 3.0 Label = Neither disagree nor agree</w:t>
      </w:r>
    </w:p>
    <w:p w14:paraId="441CE09B" w14:textId="77777777" w:rsidR="00861390" w:rsidRDefault="00000000">
      <w:pPr>
        <w:ind w:left="400"/>
      </w:pPr>
      <w:r>
        <w:rPr>
          <w:sz w:val="20"/>
        </w:rPr>
        <w:t>Value = 4.0 Label = Agree</w:t>
      </w:r>
    </w:p>
    <w:p w14:paraId="22E16FCE" w14:textId="77777777" w:rsidR="00861390" w:rsidRDefault="00000000">
      <w:pPr>
        <w:ind w:left="400"/>
      </w:pPr>
      <w:r>
        <w:rPr>
          <w:sz w:val="20"/>
        </w:rPr>
        <w:t>Value = 5.0 Label = Strongly agree</w:t>
      </w:r>
    </w:p>
    <w:p w14:paraId="3D8AEEFA" w14:textId="77777777" w:rsidR="00861390" w:rsidRDefault="00000000">
      <w:pPr>
        <w:ind w:left="400"/>
      </w:pPr>
      <w:r>
        <w:rPr>
          <w:sz w:val="20"/>
        </w:rPr>
        <w:t>Value = 99.0 Label = I don't know</w:t>
      </w:r>
    </w:p>
    <w:p w14:paraId="15FECF0E" w14:textId="77777777" w:rsidR="00861390" w:rsidRDefault="00861390"/>
    <w:p w14:paraId="6B5A0494" w14:textId="77777777" w:rsidR="00861390" w:rsidRDefault="00000000">
      <w:r>
        <w:rPr>
          <w:b/>
        </w:rPr>
        <w:t xml:space="preserve">Pos. = 136 Variable = </w:t>
      </w:r>
      <w:proofErr w:type="spellStart"/>
      <w:r>
        <w:rPr>
          <w:b/>
        </w:rPr>
        <w:t>Encourage_Escooter</w:t>
      </w:r>
      <w:proofErr w:type="spellEnd"/>
      <w:r>
        <w:rPr>
          <w:b/>
        </w:rPr>
        <w:t xml:space="preserve"> </w:t>
      </w:r>
      <w:r>
        <w:rPr>
          <w:i/>
        </w:rPr>
        <w:t>Variable label = Overall, using shared e-scooters should be encouraged</w:t>
      </w:r>
    </w:p>
    <w:p w14:paraId="776EA051" w14:textId="6DB52EA5" w:rsidR="00861390" w:rsidRDefault="00000000">
      <w:r>
        <w:t>This variable is numeric</w:t>
      </w:r>
    </w:p>
    <w:p w14:paraId="6A093BAF" w14:textId="77777777" w:rsidR="00861390" w:rsidRDefault="00000000">
      <w:r>
        <w:t xml:space="preserve">Value label information for </w:t>
      </w:r>
      <w:proofErr w:type="spellStart"/>
      <w:r>
        <w:t>Encourage_Escooter</w:t>
      </w:r>
      <w:proofErr w:type="spellEnd"/>
    </w:p>
    <w:p w14:paraId="7F4396F1" w14:textId="77777777" w:rsidR="00861390" w:rsidRDefault="00000000">
      <w:pPr>
        <w:ind w:left="400"/>
      </w:pPr>
      <w:r>
        <w:rPr>
          <w:sz w:val="20"/>
        </w:rPr>
        <w:t>Value = 1.0 Label = Strongly disagree</w:t>
      </w:r>
    </w:p>
    <w:p w14:paraId="5F028ABE" w14:textId="77777777" w:rsidR="00861390" w:rsidRDefault="00000000">
      <w:pPr>
        <w:ind w:left="400"/>
      </w:pPr>
      <w:r>
        <w:rPr>
          <w:sz w:val="20"/>
        </w:rPr>
        <w:t>Value = 2.0 Label = Disagree</w:t>
      </w:r>
    </w:p>
    <w:p w14:paraId="7F918A23" w14:textId="77777777" w:rsidR="00861390" w:rsidRDefault="00000000">
      <w:pPr>
        <w:ind w:left="400"/>
      </w:pPr>
      <w:r>
        <w:rPr>
          <w:sz w:val="20"/>
        </w:rPr>
        <w:t>Value = 3.0 Label = Neither disagree nor agree</w:t>
      </w:r>
    </w:p>
    <w:p w14:paraId="0D6D6F3B" w14:textId="77777777" w:rsidR="00861390" w:rsidRDefault="00000000">
      <w:pPr>
        <w:ind w:left="400"/>
      </w:pPr>
      <w:r>
        <w:rPr>
          <w:sz w:val="20"/>
        </w:rPr>
        <w:t>Value = 4.0 Label = Agree</w:t>
      </w:r>
    </w:p>
    <w:p w14:paraId="3A50F07E" w14:textId="77777777" w:rsidR="00861390" w:rsidRDefault="00000000">
      <w:pPr>
        <w:ind w:left="400"/>
      </w:pPr>
      <w:r>
        <w:rPr>
          <w:sz w:val="20"/>
        </w:rPr>
        <w:t>Value = 5.0 Label = Strongly agree</w:t>
      </w:r>
    </w:p>
    <w:p w14:paraId="4E26E53E" w14:textId="77777777" w:rsidR="00861390" w:rsidRDefault="00000000">
      <w:pPr>
        <w:ind w:left="400"/>
      </w:pPr>
      <w:r>
        <w:rPr>
          <w:sz w:val="20"/>
        </w:rPr>
        <w:t>Value = 99.0 Label = I don't know</w:t>
      </w:r>
    </w:p>
    <w:p w14:paraId="453562B3" w14:textId="77777777" w:rsidR="00861390" w:rsidRDefault="00861390"/>
    <w:p w14:paraId="2C184B70" w14:textId="77777777" w:rsidR="00861390" w:rsidRDefault="00000000">
      <w:r>
        <w:rPr>
          <w:b/>
        </w:rPr>
        <w:t xml:space="preserve">Pos. = 137 Variable = </w:t>
      </w:r>
      <w:proofErr w:type="spellStart"/>
      <w:r>
        <w:rPr>
          <w:b/>
        </w:rPr>
        <w:t>Expand_Escooter_Sys</w:t>
      </w:r>
      <w:proofErr w:type="spellEnd"/>
      <w:r>
        <w:rPr>
          <w:b/>
        </w:rPr>
        <w:t xml:space="preserve"> </w:t>
      </w:r>
      <w:r>
        <w:rPr>
          <w:i/>
        </w:rPr>
        <w:t>Variable label = Shared e-scooter systems should be expanded</w:t>
      </w:r>
    </w:p>
    <w:p w14:paraId="3B12DC6F" w14:textId="5ACB607B" w:rsidR="00861390" w:rsidRDefault="00000000">
      <w:r>
        <w:t>This variable is numeric</w:t>
      </w:r>
    </w:p>
    <w:p w14:paraId="5D9F5282" w14:textId="77777777" w:rsidR="00861390" w:rsidRDefault="00000000">
      <w:r>
        <w:t xml:space="preserve">Value label information for </w:t>
      </w:r>
      <w:proofErr w:type="spellStart"/>
      <w:r>
        <w:t>Expand_Escooter_Sys</w:t>
      </w:r>
      <w:proofErr w:type="spellEnd"/>
    </w:p>
    <w:p w14:paraId="442D2A4E" w14:textId="77777777" w:rsidR="00861390" w:rsidRDefault="00000000">
      <w:pPr>
        <w:ind w:left="400"/>
      </w:pPr>
      <w:r>
        <w:rPr>
          <w:sz w:val="20"/>
        </w:rPr>
        <w:t>Value = 1.0 Label = Strongly disagree</w:t>
      </w:r>
    </w:p>
    <w:p w14:paraId="13BCCD74" w14:textId="77777777" w:rsidR="00861390" w:rsidRDefault="00000000">
      <w:pPr>
        <w:ind w:left="400"/>
      </w:pPr>
      <w:r>
        <w:rPr>
          <w:sz w:val="20"/>
        </w:rPr>
        <w:t>Value = 2.0 Label = Disagree</w:t>
      </w:r>
    </w:p>
    <w:p w14:paraId="4D2289D2" w14:textId="77777777" w:rsidR="00861390" w:rsidRDefault="00000000">
      <w:pPr>
        <w:ind w:left="400"/>
      </w:pPr>
      <w:r>
        <w:rPr>
          <w:sz w:val="20"/>
        </w:rPr>
        <w:t>Value = 3.0 Label = Neither disagree nor agree</w:t>
      </w:r>
    </w:p>
    <w:p w14:paraId="410E1D59" w14:textId="77777777" w:rsidR="00861390" w:rsidRDefault="00000000">
      <w:pPr>
        <w:ind w:left="400"/>
      </w:pPr>
      <w:r>
        <w:rPr>
          <w:sz w:val="20"/>
        </w:rPr>
        <w:t>Value = 4.0 Label = Agree</w:t>
      </w:r>
    </w:p>
    <w:p w14:paraId="5588B3ED" w14:textId="77777777" w:rsidR="00861390" w:rsidRDefault="00000000">
      <w:pPr>
        <w:ind w:left="400"/>
      </w:pPr>
      <w:r>
        <w:rPr>
          <w:sz w:val="20"/>
        </w:rPr>
        <w:t>Value = 5.0 Label = Strongly agree</w:t>
      </w:r>
    </w:p>
    <w:p w14:paraId="786B67B5" w14:textId="77777777" w:rsidR="00861390" w:rsidRDefault="00000000">
      <w:pPr>
        <w:ind w:left="400"/>
      </w:pPr>
      <w:r>
        <w:rPr>
          <w:sz w:val="20"/>
        </w:rPr>
        <w:t>Value = 99.0 Label = I don't know</w:t>
      </w:r>
    </w:p>
    <w:p w14:paraId="4B767813" w14:textId="77777777" w:rsidR="00861390" w:rsidRDefault="00861390"/>
    <w:p w14:paraId="1AE94B58" w14:textId="77777777" w:rsidR="00861390" w:rsidRDefault="00000000">
      <w:r>
        <w:rPr>
          <w:b/>
        </w:rPr>
        <w:t xml:space="preserve">Pos. = 138 Variable = </w:t>
      </w:r>
      <w:proofErr w:type="spellStart"/>
      <w:r>
        <w:rPr>
          <w:b/>
        </w:rPr>
        <w:t>Policy_Support_Escooter</w:t>
      </w:r>
      <w:proofErr w:type="spellEnd"/>
      <w:r>
        <w:rPr>
          <w:b/>
        </w:rPr>
        <w:t xml:space="preserve"> </w:t>
      </w:r>
      <w:r>
        <w:rPr>
          <w:i/>
        </w:rPr>
        <w:t>Variable label = Supporting policies/traffic regulations should be implemented to promote the use of shared e-scooters</w:t>
      </w:r>
    </w:p>
    <w:p w14:paraId="02FC2BAA" w14:textId="4741484B" w:rsidR="00861390" w:rsidRDefault="00000000">
      <w:r>
        <w:t>This variable is numeric</w:t>
      </w:r>
    </w:p>
    <w:p w14:paraId="1F23D12E" w14:textId="77777777" w:rsidR="00861390" w:rsidRDefault="00000000">
      <w:r>
        <w:t xml:space="preserve">Value label information for </w:t>
      </w:r>
      <w:proofErr w:type="spellStart"/>
      <w:r>
        <w:t>Policy_Support_Escooter</w:t>
      </w:r>
      <w:proofErr w:type="spellEnd"/>
    </w:p>
    <w:p w14:paraId="3C1CA2F0" w14:textId="77777777" w:rsidR="00861390" w:rsidRDefault="00000000">
      <w:pPr>
        <w:ind w:left="400"/>
      </w:pPr>
      <w:r>
        <w:rPr>
          <w:sz w:val="20"/>
        </w:rPr>
        <w:t>Value = 1.0 Label = Strongly disagree</w:t>
      </w:r>
    </w:p>
    <w:p w14:paraId="31A397C5" w14:textId="77777777" w:rsidR="00861390" w:rsidRDefault="00000000">
      <w:pPr>
        <w:ind w:left="400"/>
      </w:pPr>
      <w:r>
        <w:rPr>
          <w:sz w:val="20"/>
        </w:rPr>
        <w:t>Value = 2.0 Label = Disagree</w:t>
      </w:r>
    </w:p>
    <w:p w14:paraId="6C023E73" w14:textId="77777777" w:rsidR="00861390" w:rsidRDefault="00000000">
      <w:pPr>
        <w:ind w:left="400"/>
      </w:pPr>
      <w:r>
        <w:rPr>
          <w:sz w:val="20"/>
        </w:rPr>
        <w:t>Value = 3.0 Label = Neither disagree nor agree</w:t>
      </w:r>
    </w:p>
    <w:p w14:paraId="2D22B279" w14:textId="77777777" w:rsidR="00861390" w:rsidRDefault="00000000">
      <w:pPr>
        <w:ind w:left="400"/>
      </w:pPr>
      <w:r>
        <w:rPr>
          <w:sz w:val="20"/>
        </w:rPr>
        <w:t>Value = 4.0 Label = Agree</w:t>
      </w:r>
    </w:p>
    <w:p w14:paraId="272586A1" w14:textId="77777777" w:rsidR="00861390" w:rsidRDefault="00000000">
      <w:pPr>
        <w:ind w:left="400"/>
      </w:pPr>
      <w:r>
        <w:rPr>
          <w:sz w:val="20"/>
        </w:rPr>
        <w:t>Value = 5.0 Label = Strongly agree</w:t>
      </w:r>
    </w:p>
    <w:p w14:paraId="65AA8A94" w14:textId="77777777" w:rsidR="00861390" w:rsidRDefault="00000000">
      <w:pPr>
        <w:ind w:left="400"/>
      </w:pPr>
      <w:r>
        <w:rPr>
          <w:sz w:val="20"/>
        </w:rPr>
        <w:t>Value = 99.0 Label = I don't know</w:t>
      </w:r>
    </w:p>
    <w:p w14:paraId="5A934387" w14:textId="77777777" w:rsidR="00861390" w:rsidRDefault="00861390"/>
    <w:p w14:paraId="5E92843B" w14:textId="77777777" w:rsidR="00861390" w:rsidRDefault="00000000">
      <w:r>
        <w:rPr>
          <w:b/>
        </w:rPr>
        <w:t xml:space="preserve">Pos. = 139 Variable = </w:t>
      </w:r>
      <w:proofErr w:type="spellStart"/>
      <w:r>
        <w:rPr>
          <w:b/>
        </w:rPr>
        <w:t>Pleasure_Escooter</w:t>
      </w:r>
      <w:proofErr w:type="spellEnd"/>
      <w:r>
        <w:rPr>
          <w:b/>
        </w:rPr>
        <w:t xml:space="preserve"> </w:t>
      </w:r>
      <w:r>
        <w:rPr>
          <w:i/>
        </w:rPr>
        <w:t>Variable label = These systems have the potential to make people's travelling more pleasurable</w:t>
      </w:r>
    </w:p>
    <w:p w14:paraId="35E7C4BE" w14:textId="2E7F3785" w:rsidR="00861390" w:rsidRDefault="00000000">
      <w:r>
        <w:t>This variable is numeric</w:t>
      </w:r>
    </w:p>
    <w:p w14:paraId="177389CA" w14:textId="77777777" w:rsidR="00861390" w:rsidRDefault="00000000">
      <w:r>
        <w:t xml:space="preserve">Value label information for </w:t>
      </w:r>
      <w:proofErr w:type="spellStart"/>
      <w:r>
        <w:t>Pleasure_Escooter</w:t>
      </w:r>
      <w:proofErr w:type="spellEnd"/>
    </w:p>
    <w:p w14:paraId="4679B8EA" w14:textId="77777777" w:rsidR="00861390" w:rsidRDefault="00000000">
      <w:pPr>
        <w:ind w:left="400"/>
      </w:pPr>
      <w:r>
        <w:rPr>
          <w:sz w:val="20"/>
        </w:rPr>
        <w:t>Value = 1.0 Label = Strongly disagree</w:t>
      </w:r>
    </w:p>
    <w:p w14:paraId="46B7BB21" w14:textId="77777777" w:rsidR="00861390" w:rsidRDefault="00000000">
      <w:pPr>
        <w:ind w:left="400"/>
      </w:pPr>
      <w:r>
        <w:rPr>
          <w:sz w:val="20"/>
        </w:rPr>
        <w:t>Value = 2.0 Label = Disagree</w:t>
      </w:r>
    </w:p>
    <w:p w14:paraId="1192BDD4" w14:textId="77777777" w:rsidR="00861390" w:rsidRDefault="00000000">
      <w:pPr>
        <w:ind w:left="400"/>
      </w:pPr>
      <w:r>
        <w:rPr>
          <w:sz w:val="20"/>
        </w:rPr>
        <w:t>Value = 3.0 Label = Neither disagree nor agree</w:t>
      </w:r>
    </w:p>
    <w:p w14:paraId="45892384" w14:textId="77777777" w:rsidR="00861390" w:rsidRDefault="00000000">
      <w:pPr>
        <w:ind w:left="400"/>
      </w:pPr>
      <w:r>
        <w:rPr>
          <w:sz w:val="20"/>
        </w:rPr>
        <w:t>Value = 4.0 Label = Agree</w:t>
      </w:r>
    </w:p>
    <w:p w14:paraId="39244CF4" w14:textId="77777777" w:rsidR="00861390" w:rsidRDefault="00000000">
      <w:pPr>
        <w:ind w:left="400"/>
      </w:pPr>
      <w:r>
        <w:rPr>
          <w:sz w:val="20"/>
        </w:rPr>
        <w:t>Value = 5.0 Label = Strongly agree</w:t>
      </w:r>
    </w:p>
    <w:p w14:paraId="40A909DA" w14:textId="77777777" w:rsidR="00861390" w:rsidRDefault="00000000">
      <w:pPr>
        <w:ind w:left="400"/>
      </w:pPr>
      <w:r>
        <w:rPr>
          <w:sz w:val="20"/>
        </w:rPr>
        <w:t>Value = 99.0 Label = I don't know</w:t>
      </w:r>
    </w:p>
    <w:p w14:paraId="2FEBC889" w14:textId="77777777" w:rsidR="00861390" w:rsidRDefault="00861390"/>
    <w:p w14:paraId="03790F88" w14:textId="77777777" w:rsidR="00861390" w:rsidRDefault="00000000">
      <w:r>
        <w:rPr>
          <w:b/>
        </w:rPr>
        <w:t xml:space="preserve">Pos. = 140 Variable = </w:t>
      </w:r>
      <w:proofErr w:type="spellStart"/>
      <w:r>
        <w:rPr>
          <w:b/>
        </w:rPr>
        <w:t>Comfort_Escooter</w:t>
      </w:r>
      <w:proofErr w:type="spellEnd"/>
      <w:r>
        <w:rPr>
          <w:b/>
        </w:rPr>
        <w:t xml:space="preserve"> </w:t>
      </w:r>
      <w:r>
        <w:rPr>
          <w:i/>
        </w:rPr>
        <w:t>Variable label = These systems have the potential to make people's travelling more comfortable</w:t>
      </w:r>
    </w:p>
    <w:p w14:paraId="56558D20" w14:textId="6181ADB9" w:rsidR="00861390" w:rsidRDefault="00000000">
      <w:r>
        <w:t>This variable is numeric</w:t>
      </w:r>
    </w:p>
    <w:p w14:paraId="2B13F1B9" w14:textId="77777777" w:rsidR="00861390" w:rsidRDefault="00000000">
      <w:r>
        <w:t xml:space="preserve">Value label information for </w:t>
      </w:r>
      <w:proofErr w:type="spellStart"/>
      <w:r>
        <w:t>Comfort_Escooter</w:t>
      </w:r>
      <w:proofErr w:type="spellEnd"/>
    </w:p>
    <w:p w14:paraId="372D0BAB" w14:textId="77777777" w:rsidR="00861390" w:rsidRDefault="00000000">
      <w:pPr>
        <w:ind w:left="400"/>
      </w:pPr>
      <w:r>
        <w:rPr>
          <w:sz w:val="20"/>
        </w:rPr>
        <w:t>Value = 1.0 Label = Strongly disagree</w:t>
      </w:r>
    </w:p>
    <w:p w14:paraId="56256135" w14:textId="77777777" w:rsidR="00861390" w:rsidRDefault="00000000">
      <w:pPr>
        <w:ind w:left="400"/>
      </w:pPr>
      <w:r>
        <w:rPr>
          <w:sz w:val="20"/>
        </w:rPr>
        <w:lastRenderedPageBreak/>
        <w:t>Value = 2.0 Label = Disagree</w:t>
      </w:r>
    </w:p>
    <w:p w14:paraId="730F1008" w14:textId="77777777" w:rsidR="00861390" w:rsidRDefault="00000000">
      <w:pPr>
        <w:ind w:left="400"/>
      </w:pPr>
      <w:r>
        <w:rPr>
          <w:sz w:val="20"/>
        </w:rPr>
        <w:t>Value = 3.0 Label = Neither disagree nor agree</w:t>
      </w:r>
    </w:p>
    <w:p w14:paraId="23E704AF" w14:textId="77777777" w:rsidR="00861390" w:rsidRDefault="00000000">
      <w:pPr>
        <w:ind w:left="400"/>
      </w:pPr>
      <w:r>
        <w:rPr>
          <w:sz w:val="20"/>
        </w:rPr>
        <w:t>Value = 4.0 Label = Agree</w:t>
      </w:r>
    </w:p>
    <w:p w14:paraId="70AB7820" w14:textId="77777777" w:rsidR="00861390" w:rsidRDefault="00000000">
      <w:pPr>
        <w:ind w:left="400"/>
      </w:pPr>
      <w:r>
        <w:rPr>
          <w:sz w:val="20"/>
        </w:rPr>
        <w:t>Value = 5.0 Label = Strongly agree</w:t>
      </w:r>
    </w:p>
    <w:p w14:paraId="7D2C598F" w14:textId="77777777" w:rsidR="00861390" w:rsidRDefault="00000000">
      <w:pPr>
        <w:ind w:left="400"/>
      </w:pPr>
      <w:r>
        <w:rPr>
          <w:sz w:val="20"/>
        </w:rPr>
        <w:t>Value = 99.0 Label = I don't know</w:t>
      </w:r>
    </w:p>
    <w:p w14:paraId="2974BF8F" w14:textId="77777777" w:rsidR="00861390" w:rsidRDefault="00861390"/>
    <w:p w14:paraId="7EE5871E" w14:textId="77777777" w:rsidR="00861390" w:rsidRDefault="00000000">
      <w:r>
        <w:rPr>
          <w:b/>
        </w:rPr>
        <w:t xml:space="preserve">Pos. = 141 Variable = </w:t>
      </w:r>
      <w:proofErr w:type="spellStart"/>
      <w:r>
        <w:rPr>
          <w:b/>
        </w:rPr>
        <w:t>Flexibility_Escooter</w:t>
      </w:r>
      <w:proofErr w:type="spellEnd"/>
      <w:r>
        <w:rPr>
          <w:b/>
        </w:rPr>
        <w:t xml:space="preserve"> </w:t>
      </w:r>
      <w:r>
        <w:rPr>
          <w:i/>
        </w:rPr>
        <w:t>Variable label = These systems have the potential to make people's travelling more flexible</w:t>
      </w:r>
    </w:p>
    <w:p w14:paraId="467D969D" w14:textId="46F28C31" w:rsidR="00861390" w:rsidRDefault="00000000">
      <w:r>
        <w:t>This variable is numeric</w:t>
      </w:r>
    </w:p>
    <w:p w14:paraId="5B07E3AB" w14:textId="77777777" w:rsidR="00861390" w:rsidRDefault="00000000">
      <w:r>
        <w:t xml:space="preserve">Value label information for </w:t>
      </w:r>
      <w:proofErr w:type="spellStart"/>
      <w:r>
        <w:t>Flexibility_Escooter</w:t>
      </w:r>
      <w:proofErr w:type="spellEnd"/>
    </w:p>
    <w:p w14:paraId="58B600C5" w14:textId="77777777" w:rsidR="00861390" w:rsidRDefault="00000000">
      <w:pPr>
        <w:ind w:left="400"/>
      </w:pPr>
      <w:r>
        <w:rPr>
          <w:sz w:val="20"/>
        </w:rPr>
        <w:t>Value = 1.0 Label = Strongly disagree</w:t>
      </w:r>
    </w:p>
    <w:p w14:paraId="594863C0" w14:textId="77777777" w:rsidR="00861390" w:rsidRDefault="00000000">
      <w:pPr>
        <w:ind w:left="400"/>
      </w:pPr>
      <w:r>
        <w:rPr>
          <w:sz w:val="20"/>
        </w:rPr>
        <w:t>Value = 2.0 Label = Disagree</w:t>
      </w:r>
    </w:p>
    <w:p w14:paraId="4927A2F4" w14:textId="77777777" w:rsidR="00861390" w:rsidRDefault="00000000">
      <w:pPr>
        <w:ind w:left="400"/>
      </w:pPr>
      <w:r>
        <w:rPr>
          <w:sz w:val="20"/>
        </w:rPr>
        <w:t>Value = 3.0 Label = Neither disagree nor agree</w:t>
      </w:r>
    </w:p>
    <w:p w14:paraId="10A33B31" w14:textId="77777777" w:rsidR="00861390" w:rsidRDefault="00000000">
      <w:pPr>
        <w:ind w:left="400"/>
      </w:pPr>
      <w:r>
        <w:rPr>
          <w:sz w:val="20"/>
        </w:rPr>
        <w:t>Value = 4.0 Label = Agree</w:t>
      </w:r>
    </w:p>
    <w:p w14:paraId="61228464" w14:textId="77777777" w:rsidR="00861390" w:rsidRDefault="00000000">
      <w:pPr>
        <w:ind w:left="400"/>
      </w:pPr>
      <w:r>
        <w:rPr>
          <w:sz w:val="20"/>
        </w:rPr>
        <w:t>Value = 5.0 Label = Strongly agree</w:t>
      </w:r>
    </w:p>
    <w:p w14:paraId="043DD603" w14:textId="77777777" w:rsidR="00861390" w:rsidRDefault="00000000">
      <w:pPr>
        <w:ind w:left="400"/>
      </w:pPr>
      <w:r>
        <w:rPr>
          <w:sz w:val="20"/>
        </w:rPr>
        <w:t>Value = 99.0 Label = I don't know</w:t>
      </w:r>
    </w:p>
    <w:p w14:paraId="5347D0DC" w14:textId="77777777" w:rsidR="00861390" w:rsidRDefault="00861390"/>
    <w:p w14:paraId="0524625D" w14:textId="77777777" w:rsidR="00861390" w:rsidRDefault="00000000">
      <w:r>
        <w:rPr>
          <w:b/>
        </w:rPr>
        <w:t xml:space="preserve">Pos. = 142 Variable = </w:t>
      </w:r>
      <w:proofErr w:type="spellStart"/>
      <w:r>
        <w:rPr>
          <w:b/>
        </w:rPr>
        <w:t>Accessibility_Escooter</w:t>
      </w:r>
      <w:proofErr w:type="spellEnd"/>
      <w:r>
        <w:rPr>
          <w:b/>
        </w:rPr>
        <w:t xml:space="preserve"> </w:t>
      </w:r>
      <w:r>
        <w:rPr>
          <w:i/>
        </w:rPr>
        <w:t>Variable label = These systems have the potential to allow better access to travel destinations</w:t>
      </w:r>
    </w:p>
    <w:p w14:paraId="5FDE467A" w14:textId="61F9028C" w:rsidR="00861390" w:rsidRDefault="00000000">
      <w:r>
        <w:t>This variable is numeric</w:t>
      </w:r>
    </w:p>
    <w:p w14:paraId="6D42951A" w14:textId="77777777" w:rsidR="00861390" w:rsidRDefault="00000000">
      <w:r>
        <w:t xml:space="preserve">Value label information for </w:t>
      </w:r>
      <w:proofErr w:type="spellStart"/>
      <w:r>
        <w:t>Accessibility_Escooter</w:t>
      </w:r>
      <w:proofErr w:type="spellEnd"/>
    </w:p>
    <w:p w14:paraId="2E5EFE08" w14:textId="77777777" w:rsidR="00861390" w:rsidRDefault="00000000">
      <w:pPr>
        <w:ind w:left="400"/>
      </w:pPr>
      <w:r>
        <w:rPr>
          <w:sz w:val="20"/>
        </w:rPr>
        <w:t>Value = 1.0 Label = Strongly disagree</w:t>
      </w:r>
    </w:p>
    <w:p w14:paraId="0D444EDA" w14:textId="77777777" w:rsidR="00861390" w:rsidRDefault="00000000">
      <w:pPr>
        <w:ind w:left="400"/>
      </w:pPr>
      <w:r>
        <w:rPr>
          <w:sz w:val="20"/>
        </w:rPr>
        <w:t>Value = 2.0 Label = Disagree</w:t>
      </w:r>
    </w:p>
    <w:p w14:paraId="1091C1C9" w14:textId="77777777" w:rsidR="00861390" w:rsidRDefault="00000000">
      <w:pPr>
        <w:ind w:left="400"/>
      </w:pPr>
      <w:r>
        <w:rPr>
          <w:sz w:val="20"/>
        </w:rPr>
        <w:t>Value = 3.0 Label = Neither disagree nor agree</w:t>
      </w:r>
    </w:p>
    <w:p w14:paraId="42C40586" w14:textId="77777777" w:rsidR="00861390" w:rsidRDefault="00000000">
      <w:pPr>
        <w:ind w:left="400"/>
      </w:pPr>
      <w:r>
        <w:rPr>
          <w:sz w:val="20"/>
        </w:rPr>
        <w:t>Value = 4.0 Label = Agree</w:t>
      </w:r>
    </w:p>
    <w:p w14:paraId="7514C6C9" w14:textId="77777777" w:rsidR="00861390" w:rsidRDefault="00000000">
      <w:pPr>
        <w:ind w:left="400"/>
      </w:pPr>
      <w:r>
        <w:rPr>
          <w:sz w:val="20"/>
        </w:rPr>
        <w:t>Value = 5.0 Label = Strongly agree</w:t>
      </w:r>
    </w:p>
    <w:p w14:paraId="391AF672" w14:textId="77777777" w:rsidR="00861390" w:rsidRDefault="00000000">
      <w:pPr>
        <w:ind w:left="400"/>
      </w:pPr>
      <w:r>
        <w:rPr>
          <w:sz w:val="20"/>
        </w:rPr>
        <w:t>Value = 99.0 Label = I don't know</w:t>
      </w:r>
    </w:p>
    <w:p w14:paraId="5A6D3CC4" w14:textId="77777777" w:rsidR="00861390" w:rsidRDefault="00861390"/>
    <w:p w14:paraId="2BC124BD" w14:textId="77777777" w:rsidR="00861390" w:rsidRDefault="00000000">
      <w:r>
        <w:rPr>
          <w:b/>
        </w:rPr>
        <w:lastRenderedPageBreak/>
        <w:t xml:space="preserve">Pos. = 143 Variable = </w:t>
      </w:r>
      <w:proofErr w:type="spellStart"/>
      <w:r>
        <w:rPr>
          <w:b/>
        </w:rPr>
        <w:t>Congestion_Escooter</w:t>
      </w:r>
      <w:proofErr w:type="spellEnd"/>
      <w:r>
        <w:rPr>
          <w:b/>
        </w:rPr>
        <w:t xml:space="preserve"> </w:t>
      </w:r>
      <w:r>
        <w:rPr>
          <w:i/>
        </w:rPr>
        <w:t>Variable label = These systems have the potential to reduce traffic congestion</w:t>
      </w:r>
    </w:p>
    <w:p w14:paraId="2BAB31F7" w14:textId="28E3B164" w:rsidR="00861390" w:rsidRDefault="00000000">
      <w:r>
        <w:t>This variable is numeric</w:t>
      </w:r>
    </w:p>
    <w:p w14:paraId="61A89942" w14:textId="77777777" w:rsidR="00861390" w:rsidRDefault="00000000">
      <w:r>
        <w:t xml:space="preserve">Value label information for </w:t>
      </w:r>
      <w:proofErr w:type="spellStart"/>
      <w:r>
        <w:t>Congestion_Escooter</w:t>
      </w:r>
      <w:proofErr w:type="spellEnd"/>
    </w:p>
    <w:p w14:paraId="1C0C7296" w14:textId="77777777" w:rsidR="00861390" w:rsidRDefault="00000000">
      <w:pPr>
        <w:ind w:left="400"/>
      </w:pPr>
      <w:r>
        <w:rPr>
          <w:sz w:val="20"/>
        </w:rPr>
        <w:t>Value = 1.0 Label = Strongly disagree</w:t>
      </w:r>
    </w:p>
    <w:p w14:paraId="2494B6C4" w14:textId="77777777" w:rsidR="00861390" w:rsidRDefault="00000000">
      <w:pPr>
        <w:ind w:left="400"/>
      </w:pPr>
      <w:r>
        <w:rPr>
          <w:sz w:val="20"/>
        </w:rPr>
        <w:t>Value = 2.0 Label = Disagree</w:t>
      </w:r>
    </w:p>
    <w:p w14:paraId="7834419C" w14:textId="77777777" w:rsidR="00861390" w:rsidRDefault="00000000">
      <w:pPr>
        <w:ind w:left="400"/>
      </w:pPr>
      <w:r>
        <w:rPr>
          <w:sz w:val="20"/>
        </w:rPr>
        <w:t>Value = 3.0 Label = Neither disagree nor agree</w:t>
      </w:r>
    </w:p>
    <w:p w14:paraId="07C5F7A9" w14:textId="77777777" w:rsidR="00861390" w:rsidRDefault="00000000">
      <w:pPr>
        <w:ind w:left="400"/>
      </w:pPr>
      <w:r>
        <w:rPr>
          <w:sz w:val="20"/>
        </w:rPr>
        <w:t>Value = 4.0 Label = Agree</w:t>
      </w:r>
    </w:p>
    <w:p w14:paraId="50BAB6C8" w14:textId="77777777" w:rsidR="00861390" w:rsidRDefault="00000000">
      <w:pPr>
        <w:ind w:left="400"/>
      </w:pPr>
      <w:r>
        <w:rPr>
          <w:sz w:val="20"/>
        </w:rPr>
        <w:t>Value = 5.0 Label = Strongly agree</w:t>
      </w:r>
    </w:p>
    <w:p w14:paraId="2602ECD3" w14:textId="77777777" w:rsidR="00861390" w:rsidRDefault="00000000">
      <w:pPr>
        <w:ind w:left="400"/>
      </w:pPr>
      <w:r>
        <w:rPr>
          <w:sz w:val="20"/>
        </w:rPr>
        <w:t>Value = 99.0 Label = I don't know</w:t>
      </w:r>
    </w:p>
    <w:p w14:paraId="59443025" w14:textId="77777777" w:rsidR="00861390" w:rsidRDefault="00861390"/>
    <w:p w14:paraId="27F7DEF3" w14:textId="77777777" w:rsidR="00861390" w:rsidRDefault="00000000">
      <w:r>
        <w:rPr>
          <w:b/>
        </w:rPr>
        <w:t xml:space="preserve">Pos. = 144 Variable = </w:t>
      </w:r>
      <w:proofErr w:type="spellStart"/>
      <w:r>
        <w:rPr>
          <w:b/>
        </w:rPr>
        <w:t>Emissions_Escooter</w:t>
      </w:r>
      <w:proofErr w:type="spellEnd"/>
      <w:r>
        <w:rPr>
          <w:b/>
        </w:rPr>
        <w:t xml:space="preserve"> </w:t>
      </w:r>
      <w:r>
        <w:rPr>
          <w:i/>
        </w:rPr>
        <w:t>Variable label = These systems have the potential to reduce traffic emissions</w:t>
      </w:r>
    </w:p>
    <w:p w14:paraId="6B30CC25" w14:textId="42191ED2" w:rsidR="00861390" w:rsidRDefault="00000000">
      <w:r>
        <w:t>This variable is numeric</w:t>
      </w:r>
    </w:p>
    <w:p w14:paraId="4A14864D" w14:textId="77777777" w:rsidR="00861390" w:rsidRDefault="00000000">
      <w:r>
        <w:t xml:space="preserve">Value label information for </w:t>
      </w:r>
      <w:proofErr w:type="spellStart"/>
      <w:r>
        <w:t>Emissions_Escooter</w:t>
      </w:r>
      <w:proofErr w:type="spellEnd"/>
    </w:p>
    <w:p w14:paraId="10711051" w14:textId="77777777" w:rsidR="00861390" w:rsidRDefault="00000000">
      <w:pPr>
        <w:ind w:left="400"/>
      </w:pPr>
      <w:r>
        <w:rPr>
          <w:sz w:val="20"/>
        </w:rPr>
        <w:t>Value = 1.0 Label = Strongly disagree</w:t>
      </w:r>
    </w:p>
    <w:p w14:paraId="5C8BACD2" w14:textId="77777777" w:rsidR="00861390" w:rsidRDefault="00000000">
      <w:pPr>
        <w:ind w:left="400"/>
      </w:pPr>
      <w:r>
        <w:rPr>
          <w:sz w:val="20"/>
        </w:rPr>
        <w:t>Value = 2.0 Label = Disagree</w:t>
      </w:r>
    </w:p>
    <w:p w14:paraId="7571D35F" w14:textId="77777777" w:rsidR="00861390" w:rsidRDefault="00000000">
      <w:pPr>
        <w:ind w:left="400"/>
      </w:pPr>
      <w:r>
        <w:rPr>
          <w:sz w:val="20"/>
        </w:rPr>
        <w:t>Value = 3.0 Label = Neither disagree nor agree</w:t>
      </w:r>
    </w:p>
    <w:p w14:paraId="2AC6D09C" w14:textId="77777777" w:rsidR="00861390" w:rsidRDefault="00000000">
      <w:pPr>
        <w:ind w:left="400"/>
      </w:pPr>
      <w:r>
        <w:rPr>
          <w:sz w:val="20"/>
        </w:rPr>
        <w:t>Value = 4.0 Label = Agree</w:t>
      </w:r>
    </w:p>
    <w:p w14:paraId="283DB622" w14:textId="77777777" w:rsidR="00861390" w:rsidRDefault="00000000">
      <w:pPr>
        <w:ind w:left="400"/>
      </w:pPr>
      <w:r>
        <w:rPr>
          <w:sz w:val="20"/>
        </w:rPr>
        <w:t>Value = 5.0 Label = Strongly agree</w:t>
      </w:r>
    </w:p>
    <w:p w14:paraId="6280F870" w14:textId="77777777" w:rsidR="00861390" w:rsidRDefault="00000000">
      <w:pPr>
        <w:ind w:left="400"/>
      </w:pPr>
      <w:r>
        <w:rPr>
          <w:sz w:val="20"/>
        </w:rPr>
        <w:t>Value = 99.0 Label = I don't know</w:t>
      </w:r>
    </w:p>
    <w:p w14:paraId="08C7C279" w14:textId="77777777" w:rsidR="00861390" w:rsidRDefault="00861390"/>
    <w:p w14:paraId="727C5101" w14:textId="77777777" w:rsidR="00861390" w:rsidRDefault="00000000">
      <w:r>
        <w:rPr>
          <w:b/>
        </w:rPr>
        <w:t xml:space="preserve">Pos. = 145 Variable = </w:t>
      </w:r>
      <w:proofErr w:type="spellStart"/>
      <w:r>
        <w:rPr>
          <w:b/>
        </w:rPr>
        <w:t>Efficiency_Escooter</w:t>
      </w:r>
      <w:proofErr w:type="spellEnd"/>
      <w:r>
        <w:rPr>
          <w:b/>
        </w:rPr>
        <w:t xml:space="preserve"> </w:t>
      </w:r>
      <w:r>
        <w:rPr>
          <w:i/>
        </w:rPr>
        <w:t>Variable label = These systems have the potential to make the overall transport system more efficient</w:t>
      </w:r>
    </w:p>
    <w:p w14:paraId="263C8448" w14:textId="58C041CB" w:rsidR="00861390" w:rsidRDefault="00000000">
      <w:r>
        <w:t>This variable is numeric</w:t>
      </w:r>
    </w:p>
    <w:p w14:paraId="7AAB8DCD" w14:textId="77777777" w:rsidR="00861390" w:rsidRDefault="00000000">
      <w:r>
        <w:t xml:space="preserve">Value label information for </w:t>
      </w:r>
      <w:proofErr w:type="spellStart"/>
      <w:r>
        <w:t>Efficiency_Escooter</w:t>
      </w:r>
      <w:proofErr w:type="spellEnd"/>
    </w:p>
    <w:p w14:paraId="226BF4E6" w14:textId="77777777" w:rsidR="00861390" w:rsidRDefault="00000000">
      <w:pPr>
        <w:ind w:left="400"/>
      </w:pPr>
      <w:r>
        <w:rPr>
          <w:sz w:val="20"/>
        </w:rPr>
        <w:t>Value = 1.0 Label = Strongly disagree</w:t>
      </w:r>
    </w:p>
    <w:p w14:paraId="229EE61C" w14:textId="77777777" w:rsidR="00861390" w:rsidRDefault="00000000">
      <w:pPr>
        <w:ind w:left="400"/>
      </w:pPr>
      <w:r>
        <w:rPr>
          <w:sz w:val="20"/>
        </w:rPr>
        <w:t>Value = 2.0 Label = Disagree</w:t>
      </w:r>
    </w:p>
    <w:p w14:paraId="44EE8FBF" w14:textId="77777777" w:rsidR="00861390" w:rsidRDefault="00000000">
      <w:pPr>
        <w:ind w:left="400"/>
      </w:pPr>
      <w:r>
        <w:rPr>
          <w:sz w:val="20"/>
        </w:rPr>
        <w:lastRenderedPageBreak/>
        <w:t>Value = 3.0 Label = Neither disagree nor agree</w:t>
      </w:r>
    </w:p>
    <w:p w14:paraId="0F0D687C" w14:textId="77777777" w:rsidR="00861390" w:rsidRDefault="00000000">
      <w:pPr>
        <w:ind w:left="400"/>
      </w:pPr>
      <w:r>
        <w:rPr>
          <w:sz w:val="20"/>
        </w:rPr>
        <w:t>Value = 4.0 Label = Agree</w:t>
      </w:r>
    </w:p>
    <w:p w14:paraId="106E0536" w14:textId="77777777" w:rsidR="00861390" w:rsidRDefault="00000000">
      <w:pPr>
        <w:ind w:left="400"/>
      </w:pPr>
      <w:r>
        <w:rPr>
          <w:sz w:val="20"/>
        </w:rPr>
        <w:t>Value = 5.0 Label = Strongly agree</w:t>
      </w:r>
    </w:p>
    <w:p w14:paraId="67CAA9E1" w14:textId="77777777" w:rsidR="00861390" w:rsidRDefault="00000000">
      <w:pPr>
        <w:ind w:left="400"/>
      </w:pPr>
      <w:r>
        <w:rPr>
          <w:sz w:val="20"/>
        </w:rPr>
        <w:t>Value = 99.0 Label = I don't know</w:t>
      </w:r>
    </w:p>
    <w:p w14:paraId="64E3FE98" w14:textId="77777777" w:rsidR="00861390" w:rsidRDefault="00861390"/>
    <w:p w14:paraId="19AAEF9A" w14:textId="77777777" w:rsidR="00861390" w:rsidRDefault="00000000">
      <w:r>
        <w:rPr>
          <w:b/>
        </w:rPr>
        <w:t xml:space="preserve">Pos. = 146 Variable = </w:t>
      </w:r>
      <w:proofErr w:type="spellStart"/>
      <w:r>
        <w:rPr>
          <w:b/>
        </w:rPr>
        <w:t>Cost_Escooter</w:t>
      </w:r>
      <w:proofErr w:type="spellEnd"/>
      <w:r>
        <w:rPr>
          <w:b/>
        </w:rPr>
        <w:t xml:space="preserve"> </w:t>
      </w:r>
      <w:r>
        <w:rPr>
          <w:i/>
        </w:rPr>
        <w:t>Variable label = These systems have the potential to reduce the cost of travelling</w:t>
      </w:r>
    </w:p>
    <w:p w14:paraId="4DB6AD61" w14:textId="62A8EAFA" w:rsidR="00861390" w:rsidRDefault="00000000">
      <w:r>
        <w:t>This variable is numeric</w:t>
      </w:r>
    </w:p>
    <w:p w14:paraId="7426322F" w14:textId="77777777" w:rsidR="00861390" w:rsidRDefault="00000000">
      <w:r>
        <w:t xml:space="preserve">Value label information for </w:t>
      </w:r>
      <w:proofErr w:type="spellStart"/>
      <w:r>
        <w:t>Cost_Escooter</w:t>
      </w:r>
      <w:proofErr w:type="spellEnd"/>
    </w:p>
    <w:p w14:paraId="78602E01" w14:textId="77777777" w:rsidR="00861390" w:rsidRDefault="00000000">
      <w:pPr>
        <w:ind w:left="400"/>
      </w:pPr>
      <w:r>
        <w:rPr>
          <w:sz w:val="20"/>
        </w:rPr>
        <w:t>Value = 1.0 Label = Strongly disagree</w:t>
      </w:r>
    </w:p>
    <w:p w14:paraId="1CD1E329" w14:textId="77777777" w:rsidR="00861390" w:rsidRDefault="00000000">
      <w:pPr>
        <w:ind w:left="400"/>
      </w:pPr>
      <w:r>
        <w:rPr>
          <w:sz w:val="20"/>
        </w:rPr>
        <w:t>Value = 2.0 Label = Disagree</w:t>
      </w:r>
    </w:p>
    <w:p w14:paraId="3B046D0B" w14:textId="77777777" w:rsidR="00861390" w:rsidRDefault="00000000">
      <w:pPr>
        <w:ind w:left="400"/>
      </w:pPr>
      <w:r>
        <w:rPr>
          <w:sz w:val="20"/>
        </w:rPr>
        <w:t>Value = 3.0 Label = Neither disagree nor agree</w:t>
      </w:r>
    </w:p>
    <w:p w14:paraId="33D80DF9" w14:textId="77777777" w:rsidR="00861390" w:rsidRDefault="00000000">
      <w:pPr>
        <w:ind w:left="400"/>
      </w:pPr>
      <w:r>
        <w:rPr>
          <w:sz w:val="20"/>
        </w:rPr>
        <w:t>Value = 4.0 Label = Agree</w:t>
      </w:r>
    </w:p>
    <w:p w14:paraId="029CCE2C" w14:textId="77777777" w:rsidR="00861390" w:rsidRDefault="00000000">
      <w:pPr>
        <w:ind w:left="400"/>
      </w:pPr>
      <w:r>
        <w:rPr>
          <w:sz w:val="20"/>
        </w:rPr>
        <w:t>Value = 5.0 Label = Strongly agree</w:t>
      </w:r>
    </w:p>
    <w:p w14:paraId="549E10C0" w14:textId="77777777" w:rsidR="00861390" w:rsidRDefault="00000000">
      <w:pPr>
        <w:ind w:left="400"/>
      </w:pPr>
      <w:r>
        <w:rPr>
          <w:sz w:val="20"/>
        </w:rPr>
        <w:t>Value = 99.0 Label = I don't know</w:t>
      </w:r>
    </w:p>
    <w:p w14:paraId="4EF57A61" w14:textId="77777777" w:rsidR="00861390" w:rsidRDefault="00861390"/>
    <w:p w14:paraId="3A64C9E8" w14:textId="77777777" w:rsidR="00861390" w:rsidRDefault="00000000">
      <w:r>
        <w:rPr>
          <w:b/>
        </w:rPr>
        <w:t xml:space="preserve">Pos. = 147 Variable = </w:t>
      </w:r>
      <w:proofErr w:type="spellStart"/>
      <w:r>
        <w:rPr>
          <w:b/>
        </w:rPr>
        <w:t>Trust_Bike</w:t>
      </w:r>
      <w:proofErr w:type="spellEnd"/>
      <w:r>
        <w:rPr>
          <w:b/>
        </w:rPr>
        <w:t xml:space="preserve"> </w:t>
      </w:r>
      <w:r>
        <w:rPr>
          <w:i/>
        </w:rPr>
        <w:t>Variable label = They are trustworthy road users</w:t>
      </w:r>
    </w:p>
    <w:p w14:paraId="47A2ADFC" w14:textId="054B57AF" w:rsidR="00861390" w:rsidRDefault="00000000">
      <w:r>
        <w:t>This variable is numeric</w:t>
      </w:r>
    </w:p>
    <w:p w14:paraId="46F97B2E" w14:textId="77777777" w:rsidR="00861390" w:rsidRDefault="00000000">
      <w:r>
        <w:t xml:space="preserve">Value label information for </w:t>
      </w:r>
      <w:proofErr w:type="spellStart"/>
      <w:r>
        <w:t>Trust_Bike</w:t>
      </w:r>
      <w:proofErr w:type="spellEnd"/>
    </w:p>
    <w:p w14:paraId="6BF77D5C" w14:textId="77777777" w:rsidR="00861390" w:rsidRDefault="00000000">
      <w:pPr>
        <w:ind w:left="400"/>
      </w:pPr>
      <w:r>
        <w:rPr>
          <w:sz w:val="20"/>
        </w:rPr>
        <w:t>Value = 1.0 Label = Strongly disagree</w:t>
      </w:r>
    </w:p>
    <w:p w14:paraId="1091109C" w14:textId="77777777" w:rsidR="00861390" w:rsidRDefault="00000000">
      <w:pPr>
        <w:ind w:left="400"/>
      </w:pPr>
      <w:r>
        <w:rPr>
          <w:sz w:val="20"/>
        </w:rPr>
        <w:t>Value = 2.0 Label = Disagree</w:t>
      </w:r>
    </w:p>
    <w:p w14:paraId="2836F096" w14:textId="77777777" w:rsidR="00861390" w:rsidRDefault="00000000">
      <w:pPr>
        <w:ind w:left="400"/>
      </w:pPr>
      <w:r>
        <w:rPr>
          <w:sz w:val="20"/>
        </w:rPr>
        <w:t>Value = 3.0 Label = Neither disagree nor agree</w:t>
      </w:r>
    </w:p>
    <w:p w14:paraId="5EB88202" w14:textId="77777777" w:rsidR="00861390" w:rsidRDefault="00000000">
      <w:pPr>
        <w:ind w:left="400"/>
      </w:pPr>
      <w:r>
        <w:rPr>
          <w:sz w:val="20"/>
        </w:rPr>
        <w:t>Value = 4.0 Label = Agree</w:t>
      </w:r>
    </w:p>
    <w:p w14:paraId="6760668F" w14:textId="77777777" w:rsidR="00861390" w:rsidRDefault="00000000">
      <w:pPr>
        <w:ind w:left="400"/>
      </w:pPr>
      <w:r>
        <w:rPr>
          <w:sz w:val="20"/>
        </w:rPr>
        <w:t>Value = 5.0 Label = Strongly agree</w:t>
      </w:r>
    </w:p>
    <w:p w14:paraId="784B6200" w14:textId="77777777" w:rsidR="00861390" w:rsidRDefault="00000000">
      <w:pPr>
        <w:ind w:left="400"/>
      </w:pPr>
      <w:r>
        <w:rPr>
          <w:sz w:val="20"/>
        </w:rPr>
        <w:t>Value = 99.0 Label = I don't know</w:t>
      </w:r>
    </w:p>
    <w:p w14:paraId="7EFB82F9" w14:textId="77777777" w:rsidR="00861390" w:rsidRDefault="00861390"/>
    <w:p w14:paraId="11DC76BB" w14:textId="77777777" w:rsidR="00861390" w:rsidRDefault="00000000">
      <w:r>
        <w:rPr>
          <w:b/>
        </w:rPr>
        <w:t xml:space="preserve">Pos. = 148 Variable = </w:t>
      </w:r>
      <w:proofErr w:type="spellStart"/>
      <w:r>
        <w:rPr>
          <w:b/>
        </w:rPr>
        <w:t>Friendly_Bike</w:t>
      </w:r>
      <w:proofErr w:type="spellEnd"/>
      <w:r>
        <w:rPr>
          <w:b/>
        </w:rPr>
        <w:t xml:space="preserve"> </w:t>
      </w:r>
      <w:r>
        <w:rPr>
          <w:i/>
        </w:rPr>
        <w:t>Variable label = They are friendly road users</w:t>
      </w:r>
    </w:p>
    <w:p w14:paraId="51C3A98B" w14:textId="366F8667" w:rsidR="00861390" w:rsidRDefault="00000000">
      <w:r>
        <w:lastRenderedPageBreak/>
        <w:t>This variable is numeric</w:t>
      </w:r>
    </w:p>
    <w:p w14:paraId="5A4C0985" w14:textId="77777777" w:rsidR="00861390" w:rsidRDefault="00000000">
      <w:r>
        <w:t xml:space="preserve">Value label information for </w:t>
      </w:r>
      <w:proofErr w:type="spellStart"/>
      <w:r>
        <w:t>Friendly_Bike</w:t>
      </w:r>
      <w:proofErr w:type="spellEnd"/>
    </w:p>
    <w:p w14:paraId="32160CDB" w14:textId="77777777" w:rsidR="00861390" w:rsidRDefault="00000000">
      <w:pPr>
        <w:ind w:left="400"/>
      </w:pPr>
      <w:r>
        <w:rPr>
          <w:sz w:val="20"/>
        </w:rPr>
        <w:t>Value = 1.0 Label = Strongly disagree</w:t>
      </w:r>
    </w:p>
    <w:p w14:paraId="12F809B9" w14:textId="77777777" w:rsidR="00861390" w:rsidRDefault="00000000">
      <w:pPr>
        <w:ind w:left="400"/>
      </w:pPr>
      <w:r>
        <w:rPr>
          <w:sz w:val="20"/>
        </w:rPr>
        <w:t>Value = 2.0 Label = Disagree</w:t>
      </w:r>
    </w:p>
    <w:p w14:paraId="5099C1B7" w14:textId="77777777" w:rsidR="00861390" w:rsidRDefault="00000000">
      <w:pPr>
        <w:ind w:left="400"/>
      </w:pPr>
      <w:r>
        <w:rPr>
          <w:sz w:val="20"/>
        </w:rPr>
        <w:t>Value = 3.0 Label = Neither disagree nor agree</w:t>
      </w:r>
    </w:p>
    <w:p w14:paraId="35A97C92" w14:textId="77777777" w:rsidR="00861390" w:rsidRDefault="00000000">
      <w:pPr>
        <w:ind w:left="400"/>
      </w:pPr>
      <w:r>
        <w:rPr>
          <w:sz w:val="20"/>
        </w:rPr>
        <w:t>Value = 4.0 Label = Agree</w:t>
      </w:r>
    </w:p>
    <w:p w14:paraId="421CC6E1" w14:textId="77777777" w:rsidR="00861390" w:rsidRDefault="00000000">
      <w:pPr>
        <w:ind w:left="400"/>
      </w:pPr>
      <w:r>
        <w:rPr>
          <w:sz w:val="20"/>
        </w:rPr>
        <w:t>Value = 5.0 Label = Strongly agree</w:t>
      </w:r>
    </w:p>
    <w:p w14:paraId="65067768" w14:textId="77777777" w:rsidR="00861390" w:rsidRDefault="00000000">
      <w:pPr>
        <w:ind w:left="400"/>
      </w:pPr>
      <w:r>
        <w:rPr>
          <w:sz w:val="20"/>
        </w:rPr>
        <w:t>Value = 99.0 Label = I don't know</w:t>
      </w:r>
    </w:p>
    <w:p w14:paraId="441FD089" w14:textId="77777777" w:rsidR="00861390" w:rsidRDefault="00861390"/>
    <w:p w14:paraId="138FE5FF" w14:textId="77777777" w:rsidR="00861390" w:rsidRDefault="00000000">
      <w:r>
        <w:rPr>
          <w:b/>
        </w:rPr>
        <w:t xml:space="preserve">Pos. = 149 Variable = </w:t>
      </w:r>
      <w:proofErr w:type="spellStart"/>
      <w:r>
        <w:rPr>
          <w:b/>
        </w:rPr>
        <w:t>Care_Bike</w:t>
      </w:r>
      <w:proofErr w:type="spellEnd"/>
      <w:r>
        <w:rPr>
          <w:b/>
        </w:rPr>
        <w:t xml:space="preserve"> </w:t>
      </w:r>
      <w:r>
        <w:rPr>
          <w:i/>
        </w:rPr>
        <w:t>Variable label = They care about others' feelings on the road</w:t>
      </w:r>
    </w:p>
    <w:p w14:paraId="12773364" w14:textId="6F83EF3D" w:rsidR="00861390" w:rsidRDefault="00000000">
      <w:r>
        <w:t>This variable is numeric</w:t>
      </w:r>
    </w:p>
    <w:p w14:paraId="01FB4F4F" w14:textId="77777777" w:rsidR="00861390" w:rsidRDefault="00000000">
      <w:r>
        <w:t xml:space="preserve">Value label information for </w:t>
      </w:r>
      <w:proofErr w:type="spellStart"/>
      <w:r>
        <w:t>Care_Bike</w:t>
      </w:r>
      <w:proofErr w:type="spellEnd"/>
    </w:p>
    <w:p w14:paraId="211E4438" w14:textId="77777777" w:rsidR="00861390" w:rsidRDefault="00000000">
      <w:pPr>
        <w:ind w:left="400"/>
      </w:pPr>
      <w:r>
        <w:rPr>
          <w:sz w:val="20"/>
        </w:rPr>
        <w:t>Value = 1.0 Label = Strongly disagree</w:t>
      </w:r>
    </w:p>
    <w:p w14:paraId="212BECDE" w14:textId="77777777" w:rsidR="00861390" w:rsidRDefault="00000000">
      <w:pPr>
        <w:ind w:left="400"/>
      </w:pPr>
      <w:r>
        <w:rPr>
          <w:sz w:val="20"/>
        </w:rPr>
        <w:t>Value = 2.0 Label = Disagree</w:t>
      </w:r>
    </w:p>
    <w:p w14:paraId="2D2AC6EF" w14:textId="77777777" w:rsidR="00861390" w:rsidRDefault="00000000">
      <w:pPr>
        <w:ind w:left="400"/>
      </w:pPr>
      <w:r>
        <w:rPr>
          <w:sz w:val="20"/>
        </w:rPr>
        <w:t>Value = 3.0 Label = Neither disagree nor agree</w:t>
      </w:r>
    </w:p>
    <w:p w14:paraId="5D1E80D6" w14:textId="77777777" w:rsidR="00861390" w:rsidRDefault="00000000">
      <w:pPr>
        <w:ind w:left="400"/>
      </w:pPr>
      <w:r>
        <w:rPr>
          <w:sz w:val="20"/>
        </w:rPr>
        <w:t>Value = 4.0 Label = Agree</w:t>
      </w:r>
    </w:p>
    <w:p w14:paraId="76416C8D" w14:textId="77777777" w:rsidR="00861390" w:rsidRDefault="00000000">
      <w:pPr>
        <w:ind w:left="400"/>
      </w:pPr>
      <w:r>
        <w:rPr>
          <w:sz w:val="20"/>
        </w:rPr>
        <w:t>Value = 5.0 Label = Strongly agree</w:t>
      </w:r>
    </w:p>
    <w:p w14:paraId="46EE631F" w14:textId="77777777" w:rsidR="00861390" w:rsidRDefault="00000000">
      <w:pPr>
        <w:ind w:left="400"/>
      </w:pPr>
      <w:r>
        <w:rPr>
          <w:sz w:val="20"/>
        </w:rPr>
        <w:t>Value = 99.0 Label = I don't know</w:t>
      </w:r>
    </w:p>
    <w:p w14:paraId="425D6684" w14:textId="77777777" w:rsidR="00861390" w:rsidRDefault="00861390"/>
    <w:p w14:paraId="1432B005" w14:textId="77777777" w:rsidR="00861390" w:rsidRDefault="00000000">
      <w:r>
        <w:rPr>
          <w:b/>
        </w:rPr>
        <w:t xml:space="preserve">Pos. = 150 Variable = </w:t>
      </w:r>
      <w:proofErr w:type="spellStart"/>
      <w:r>
        <w:rPr>
          <w:b/>
        </w:rPr>
        <w:t>Risktaking_Bike</w:t>
      </w:r>
      <w:proofErr w:type="spellEnd"/>
      <w:r>
        <w:rPr>
          <w:b/>
        </w:rPr>
        <w:t xml:space="preserve"> </w:t>
      </w:r>
      <w:r>
        <w:rPr>
          <w:i/>
        </w:rPr>
        <w:t>Variable label = They do not take risks on the road</w:t>
      </w:r>
    </w:p>
    <w:p w14:paraId="77977007" w14:textId="337DDE7D" w:rsidR="00861390" w:rsidRDefault="00000000">
      <w:r>
        <w:t>This variable is numeric</w:t>
      </w:r>
    </w:p>
    <w:p w14:paraId="07B1AFF0" w14:textId="77777777" w:rsidR="00861390" w:rsidRDefault="00000000">
      <w:r>
        <w:t xml:space="preserve">Value label information for </w:t>
      </w:r>
      <w:proofErr w:type="spellStart"/>
      <w:r>
        <w:t>Risktaking_Bike</w:t>
      </w:r>
      <w:proofErr w:type="spellEnd"/>
    </w:p>
    <w:p w14:paraId="46B7332C" w14:textId="77777777" w:rsidR="00861390" w:rsidRDefault="00000000">
      <w:pPr>
        <w:ind w:left="400"/>
      </w:pPr>
      <w:r>
        <w:rPr>
          <w:sz w:val="20"/>
        </w:rPr>
        <w:t>Value = 1.0 Label = Strongly disagree</w:t>
      </w:r>
    </w:p>
    <w:p w14:paraId="7D330688" w14:textId="77777777" w:rsidR="00861390" w:rsidRDefault="00000000">
      <w:pPr>
        <w:ind w:left="400"/>
      </w:pPr>
      <w:r>
        <w:rPr>
          <w:sz w:val="20"/>
        </w:rPr>
        <w:t>Value = 2.0 Label = Disagree</w:t>
      </w:r>
    </w:p>
    <w:p w14:paraId="298E90A9" w14:textId="77777777" w:rsidR="00861390" w:rsidRDefault="00000000">
      <w:pPr>
        <w:ind w:left="400"/>
      </w:pPr>
      <w:r>
        <w:rPr>
          <w:sz w:val="20"/>
        </w:rPr>
        <w:t>Value = 3.0 Label = Neither disagree nor agree</w:t>
      </w:r>
    </w:p>
    <w:p w14:paraId="5D50639B" w14:textId="77777777" w:rsidR="00861390" w:rsidRDefault="00000000">
      <w:pPr>
        <w:ind w:left="400"/>
      </w:pPr>
      <w:r>
        <w:rPr>
          <w:sz w:val="20"/>
        </w:rPr>
        <w:t>Value = 4.0 Label = Agree</w:t>
      </w:r>
    </w:p>
    <w:p w14:paraId="700A24B2" w14:textId="77777777" w:rsidR="00861390" w:rsidRDefault="00000000">
      <w:pPr>
        <w:ind w:left="400"/>
      </w:pPr>
      <w:r>
        <w:rPr>
          <w:sz w:val="20"/>
        </w:rPr>
        <w:lastRenderedPageBreak/>
        <w:t>Value = 5.0 Label = Strongly agree</w:t>
      </w:r>
    </w:p>
    <w:p w14:paraId="502EB660" w14:textId="77777777" w:rsidR="00861390" w:rsidRDefault="00000000">
      <w:pPr>
        <w:ind w:left="400"/>
      </w:pPr>
      <w:r>
        <w:rPr>
          <w:sz w:val="20"/>
        </w:rPr>
        <w:t>Value = 99.0 Label = I don't know</w:t>
      </w:r>
    </w:p>
    <w:p w14:paraId="2B176881" w14:textId="77777777" w:rsidR="00861390" w:rsidRDefault="00861390"/>
    <w:p w14:paraId="3C10D85B" w14:textId="77777777" w:rsidR="00861390" w:rsidRDefault="00000000">
      <w:r>
        <w:rPr>
          <w:b/>
        </w:rPr>
        <w:t xml:space="preserve">Pos. = 151 Variable = </w:t>
      </w:r>
      <w:proofErr w:type="spellStart"/>
      <w:r>
        <w:rPr>
          <w:b/>
        </w:rPr>
        <w:t>Safety_Bike</w:t>
      </w:r>
      <w:proofErr w:type="spellEnd"/>
      <w:r>
        <w:rPr>
          <w:b/>
        </w:rPr>
        <w:t xml:space="preserve"> </w:t>
      </w:r>
      <w:r>
        <w:rPr>
          <w:i/>
        </w:rPr>
        <w:t>Variable label = They value road safety</w:t>
      </w:r>
    </w:p>
    <w:p w14:paraId="6D48FD70" w14:textId="7ECD2777" w:rsidR="00861390" w:rsidRDefault="00000000">
      <w:r>
        <w:t>This variable is numeric</w:t>
      </w:r>
    </w:p>
    <w:p w14:paraId="242F9E7C" w14:textId="77777777" w:rsidR="00861390" w:rsidRDefault="00000000">
      <w:r>
        <w:t xml:space="preserve">Value label information for </w:t>
      </w:r>
      <w:proofErr w:type="spellStart"/>
      <w:r>
        <w:t>Safety_Bike</w:t>
      </w:r>
      <w:proofErr w:type="spellEnd"/>
    </w:p>
    <w:p w14:paraId="51DFCAFF" w14:textId="77777777" w:rsidR="00861390" w:rsidRDefault="00000000">
      <w:pPr>
        <w:ind w:left="400"/>
      </w:pPr>
      <w:r>
        <w:rPr>
          <w:sz w:val="20"/>
        </w:rPr>
        <w:t>Value = 1.0 Label = Strongly disagree</w:t>
      </w:r>
    </w:p>
    <w:p w14:paraId="117B6B36" w14:textId="77777777" w:rsidR="00861390" w:rsidRDefault="00000000">
      <w:pPr>
        <w:ind w:left="400"/>
      </w:pPr>
      <w:r>
        <w:rPr>
          <w:sz w:val="20"/>
        </w:rPr>
        <w:t>Value = 2.0 Label = Disagree</w:t>
      </w:r>
    </w:p>
    <w:p w14:paraId="46CCB089" w14:textId="77777777" w:rsidR="00861390" w:rsidRDefault="00000000">
      <w:pPr>
        <w:ind w:left="400"/>
      </w:pPr>
      <w:r>
        <w:rPr>
          <w:sz w:val="20"/>
        </w:rPr>
        <w:t>Value = 3.0 Label = Neither disagree nor agree</w:t>
      </w:r>
    </w:p>
    <w:p w14:paraId="359D6145" w14:textId="77777777" w:rsidR="00861390" w:rsidRDefault="00000000">
      <w:pPr>
        <w:ind w:left="400"/>
      </w:pPr>
      <w:r>
        <w:rPr>
          <w:sz w:val="20"/>
        </w:rPr>
        <w:t>Value = 4.0 Label = Agree</w:t>
      </w:r>
    </w:p>
    <w:p w14:paraId="71A96450" w14:textId="77777777" w:rsidR="00861390" w:rsidRDefault="00000000">
      <w:pPr>
        <w:ind w:left="400"/>
      </w:pPr>
      <w:r>
        <w:rPr>
          <w:sz w:val="20"/>
        </w:rPr>
        <w:t>Value = 5.0 Label = Strongly agree</w:t>
      </w:r>
    </w:p>
    <w:p w14:paraId="0A7A3F83" w14:textId="77777777" w:rsidR="00861390" w:rsidRDefault="00000000">
      <w:pPr>
        <w:ind w:left="400"/>
      </w:pPr>
      <w:r>
        <w:rPr>
          <w:sz w:val="20"/>
        </w:rPr>
        <w:t>Value = 99.0 Label = I don't know</w:t>
      </w:r>
    </w:p>
    <w:p w14:paraId="0EE32E2E" w14:textId="77777777" w:rsidR="00861390" w:rsidRDefault="00861390"/>
    <w:p w14:paraId="3C6F46EB" w14:textId="77777777" w:rsidR="00861390" w:rsidRDefault="00000000">
      <w:r>
        <w:rPr>
          <w:b/>
        </w:rPr>
        <w:t xml:space="preserve">Pos. = 152 Variable = </w:t>
      </w:r>
      <w:proofErr w:type="spellStart"/>
      <w:r>
        <w:rPr>
          <w:b/>
        </w:rPr>
        <w:t>Regulation_Bike</w:t>
      </w:r>
      <w:proofErr w:type="spellEnd"/>
      <w:r>
        <w:rPr>
          <w:b/>
        </w:rPr>
        <w:t xml:space="preserve"> </w:t>
      </w:r>
      <w:r>
        <w:rPr>
          <w:i/>
        </w:rPr>
        <w:t>Variable label = They obey traffic regulations</w:t>
      </w:r>
    </w:p>
    <w:p w14:paraId="140085A8" w14:textId="1F6FFA11" w:rsidR="00861390" w:rsidRDefault="00000000">
      <w:r>
        <w:t>This variable is numeric</w:t>
      </w:r>
    </w:p>
    <w:p w14:paraId="7314412A" w14:textId="77777777" w:rsidR="00861390" w:rsidRDefault="00000000">
      <w:r>
        <w:t xml:space="preserve">Value label information for </w:t>
      </w:r>
      <w:proofErr w:type="spellStart"/>
      <w:r>
        <w:t>Regulation_Bike</w:t>
      </w:r>
      <w:proofErr w:type="spellEnd"/>
    </w:p>
    <w:p w14:paraId="6B14DEDE" w14:textId="77777777" w:rsidR="00861390" w:rsidRDefault="00000000">
      <w:pPr>
        <w:ind w:left="400"/>
      </w:pPr>
      <w:r>
        <w:rPr>
          <w:sz w:val="20"/>
        </w:rPr>
        <w:t>Value = 1.0 Label = Strongly disagree</w:t>
      </w:r>
    </w:p>
    <w:p w14:paraId="1AB6D92C" w14:textId="77777777" w:rsidR="00861390" w:rsidRDefault="00000000">
      <w:pPr>
        <w:ind w:left="400"/>
      </w:pPr>
      <w:r>
        <w:rPr>
          <w:sz w:val="20"/>
        </w:rPr>
        <w:t>Value = 2.0 Label = Disagree</w:t>
      </w:r>
    </w:p>
    <w:p w14:paraId="73B61D76" w14:textId="77777777" w:rsidR="00861390" w:rsidRDefault="00000000">
      <w:pPr>
        <w:ind w:left="400"/>
      </w:pPr>
      <w:r>
        <w:rPr>
          <w:sz w:val="20"/>
        </w:rPr>
        <w:t>Value = 3.0 Label = Neither disagree nor agree</w:t>
      </w:r>
    </w:p>
    <w:p w14:paraId="2C9525B7" w14:textId="77777777" w:rsidR="00861390" w:rsidRDefault="00000000">
      <w:pPr>
        <w:ind w:left="400"/>
      </w:pPr>
      <w:r>
        <w:rPr>
          <w:sz w:val="20"/>
        </w:rPr>
        <w:t>Value = 4.0 Label = Agree</w:t>
      </w:r>
    </w:p>
    <w:p w14:paraId="70D49C0B" w14:textId="77777777" w:rsidR="00861390" w:rsidRDefault="00000000">
      <w:pPr>
        <w:ind w:left="400"/>
      </w:pPr>
      <w:r>
        <w:rPr>
          <w:sz w:val="20"/>
        </w:rPr>
        <w:t>Value = 5.0 Label = Strongly agree</w:t>
      </w:r>
    </w:p>
    <w:p w14:paraId="2773458A" w14:textId="77777777" w:rsidR="00861390" w:rsidRDefault="00000000">
      <w:pPr>
        <w:ind w:left="400"/>
      </w:pPr>
      <w:r>
        <w:rPr>
          <w:sz w:val="20"/>
        </w:rPr>
        <w:t>Value = 99.0 Label = I don't know</w:t>
      </w:r>
    </w:p>
    <w:p w14:paraId="0C3F7635" w14:textId="77777777" w:rsidR="00861390" w:rsidRDefault="00861390"/>
    <w:p w14:paraId="79A69622" w14:textId="77777777" w:rsidR="00861390" w:rsidRDefault="00000000">
      <w:r>
        <w:rPr>
          <w:b/>
        </w:rPr>
        <w:t xml:space="preserve">Pos. = 153 Variable = </w:t>
      </w:r>
      <w:proofErr w:type="spellStart"/>
      <w:r>
        <w:rPr>
          <w:b/>
        </w:rPr>
        <w:t>Allowedarea_Bike</w:t>
      </w:r>
      <w:proofErr w:type="spellEnd"/>
      <w:r>
        <w:rPr>
          <w:b/>
        </w:rPr>
        <w:t xml:space="preserve"> </w:t>
      </w:r>
      <w:r>
        <w:rPr>
          <w:i/>
        </w:rPr>
        <w:t>Variable label = They only use shared bikes/e-bikes where they are allowed</w:t>
      </w:r>
    </w:p>
    <w:p w14:paraId="06DA901D" w14:textId="25D91F24" w:rsidR="00861390" w:rsidRDefault="00000000">
      <w:r>
        <w:t>This variable is numeric</w:t>
      </w:r>
    </w:p>
    <w:p w14:paraId="09D76275" w14:textId="77777777" w:rsidR="00861390" w:rsidRDefault="00000000">
      <w:r>
        <w:t xml:space="preserve">Value label information for </w:t>
      </w:r>
      <w:proofErr w:type="spellStart"/>
      <w:r>
        <w:t>Allowedarea_Bike</w:t>
      </w:r>
      <w:proofErr w:type="spellEnd"/>
    </w:p>
    <w:p w14:paraId="26E8E5A4" w14:textId="77777777" w:rsidR="00861390" w:rsidRDefault="00000000">
      <w:pPr>
        <w:ind w:left="400"/>
      </w:pPr>
      <w:r>
        <w:rPr>
          <w:sz w:val="20"/>
        </w:rPr>
        <w:lastRenderedPageBreak/>
        <w:t>Value = 1.0 Label = Strongly disagree</w:t>
      </w:r>
    </w:p>
    <w:p w14:paraId="4FBE94D3" w14:textId="77777777" w:rsidR="00861390" w:rsidRDefault="00000000">
      <w:pPr>
        <w:ind w:left="400"/>
      </w:pPr>
      <w:r>
        <w:rPr>
          <w:sz w:val="20"/>
        </w:rPr>
        <w:t>Value = 2.0 Label = Disagree</w:t>
      </w:r>
    </w:p>
    <w:p w14:paraId="5D605118" w14:textId="77777777" w:rsidR="00861390" w:rsidRDefault="00000000">
      <w:pPr>
        <w:ind w:left="400"/>
      </w:pPr>
      <w:r>
        <w:rPr>
          <w:sz w:val="20"/>
        </w:rPr>
        <w:t>Value = 3.0 Label = Neither disagree nor agree</w:t>
      </w:r>
    </w:p>
    <w:p w14:paraId="5313FBE1" w14:textId="77777777" w:rsidR="00861390" w:rsidRDefault="00000000">
      <w:pPr>
        <w:ind w:left="400"/>
      </w:pPr>
      <w:r>
        <w:rPr>
          <w:sz w:val="20"/>
        </w:rPr>
        <w:t>Value = 4.0 Label = Agree</w:t>
      </w:r>
    </w:p>
    <w:p w14:paraId="40B2D1BC" w14:textId="77777777" w:rsidR="00861390" w:rsidRDefault="00000000">
      <w:pPr>
        <w:ind w:left="400"/>
      </w:pPr>
      <w:r>
        <w:rPr>
          <w:sz w:val="20"/>
        </w:rPr>
        <w:t>Value = 5.0 Label = Strongly agree</w:t>
      </w:r>
    </w:p>
    <w:p w14:paraId="272501D3" w14:textId="77777777" w:rsidR="00861390" w:rsidRDefault="00000000">
      <w:pPr>
        <w:ind w:left="400"/>
      </w:pPr>
      <w:r>
        <w:rPr>
          <w:sz w:val="20"/>
        </w:rPr>
        <w:t>Value = 99.0 Label = I don't know</w:t>
      </w:r>
    </w:p>
    <w:p w14:paraId="51C3BE0A" w14:textId="77777777" w:rsidR="00861390" w:rsidRDefault="00861390"/>
    <w:p w14:paraId="5D5E5CEC" w14:textId="77777777" w:rsidR="00861390" w:rsidRDefault="00000000">
      <w:r>
        <w:rPr>
          <w:b/>
        </w:rPr>
        <w:t xml:space="preserve">Pos. = 154 Variable = </w:t>
      </w:r>
      <w:proofErr w:type="spellStart"/>
      <w:r>
        <w:rPr>
          <w:b/>
        </w:rPr>
        <w:t>Park_Bike</w:t>
      </w:r>
      <w:proofErr w:type="spellEnd"/>
      <w:r>
        <w:rPr>
          <w:b/>
        </w:rPr>
        <w:t xml:space="preserve"> </w:t>
      </w:r>
      <w:r>
        <w:rPr>
          <w:i/>
        </w:rPr>
        <w:t>Variable label = They park shared bikes/e-bikes properly</w:t>
      </w:r>
    </w:p>
    <w:p w14:paraId="081FBB08" w14:textId="158C6E10" w:rsidR="00861390" w:rsidRDefault="00000000">
      <w:r>
        <w:t>This variable is numeric</w:t>
      </w:r>
    </w:p>
    <w:p w14:paraId="4456C798" w14:textId="77777777" w:rsidR="00861390" w:rsidRDefault="00000000">
      <w:r>
        <w:t xml:space="preserve">Value label information for </w:t>
      </w:r>
      <w:proofErr w:type="spellStart"/>
      <w:r>
        <w:t>Park_Bike</w:t>
      </w:r>
      <w:proofErr w:type="spellEnd"/>
    </w:p>
    <w:p w14:paraId="5033FA12" w14:textId="77777777" w:rsidR="00861390" w:rsidRDefault="00000000">
      <w:pPr>
        <w:ind w:left="400"/>
      </w:pPr>
      <w:r>
        <w:rPr>
          <w:sz w:val="20"/>
        </w:rPr>
        <w:t>Value = 1.0 Label = Strongly disagree</w:t>
      </w:r>
    </w:p>
    <w:p w14:paraId="750D54EF" w14:textId="77777777" w:rsidR="00861390" w:rsidRDefault="00000000">
      <w:pPr>
        <w:ind w:left="400"/>
      </w:pPr>
      <w:r>
        <w:rPr>
          <w:sz w:val="20"/>
        </w:rPr>
        <w:t>Value = 2.0 Label = Disagree</w:t>
      </w:r>
    </w:p>
    <w:p w14:paraId="1B805135" w14:textId="77777777" w:rsidR="00861390" w:rsidRDefault="00000000">
      <w:pPr>
        <w:ind w:left="400"/>
      </w:pPr>
      <w:r>
        <w:rPr>
          <w:sz w:val="20"/>
        </w:rPr>
        <w:t>Value = 3.0 Label = Neither disagree nor agree</w:t>
      </w:r>
    </w:p>
    <w:p w14:paraId="24B825D0" w14:textId="77777777" w:rsidR="00861390" w:rsidRDefault="00000000">
      <w:pPr>
        <w:ind w:left="400"/>
      </w:pPr>
      <w:r>
        <w:rPr>
          <w:sz w:val="20"/>
        </w:rPr>
        <w:t>Value = 4.0 Label = Agree</w:t>
      </w:r>
    </w:p>
    <w:p w14:paraId="478F61F2" w14:textId="77777777" w:rsidR="00861390" w:rsidRDefault="00000000">
      <w:pPr>
        <w:ind w:left="400"/>
      </w:pPr>
      <w:r>
        <w:rPr>
          <w:sz w:val="20"/>
        </w:rPr>
        <w:t>Value = 5.0 Label = Strongly agree</w:t>
      </w:r>
    </w:p>
    <w:p w14:paraId="62AD6265" w14:textId="77777777" w:rsidR="00861390" w:rsidRDefault="00000000">
      <w:pPr>
        <w:ind w:left="400"/>
      </w:pPr>
      <w:r>
        <w:rPr>
          <w:sz w:val="20"/>
        </w:rPr>
        <w:t>Value = 99.0 Label = I don't know</w:t>
      </w:r>
    </w:p>
    <w:p w14:paraId="30A4A298" w14:textId="77777777" w:rsidR="00861390" w:rsidRDefault="00861390"/>
    <w:p w14:paraId="36FE7C42" w14:textId="77777777" w:rsidR="00861390" w:rsidRDefault="00000000">
      <w:r>
        <w:rPr>
          <w:b/>
        </w:rPr>
        <w:t xml:space="preserve">Pos. = 155 Variable = </w:t>
      </w:r>
      <w:proofErr w:type="spellStart"/>
      <w:r>
        <w:rPr>
          <w:b/>
        </w:rPr>
        <w:t>Encourage_Bike</w:t>
      </w:r>
      <w:proofErr w:type="spellEnd"/>
      <w:r>
        <w:rPr>
          <w:b/>
        </w:rPr>
        <w:t xml:space="preserve"> </w:t>
      </w:r>
      <w:r>
        <w:rPr>
          <w:i/>
        </w:rPr>
        <w:t>Variable label = Overall, using shared bikes/e-bikes should be encouraged</w:t>
      </w:r>
    </w:p>
    <w:p w14:paraId="5BF1BE0D" w14:textId="47672850" w:rsidR="00861390" w:rsidRDefault="00000000">
      <w:r>
        <w:t>This variable is numeric</w:t>
      </w:r>
    </w:p>
    <w:p w14:paraId="6414DCE6" w14:textId="77777777" w:rsidR="00861390" w:rsidRDefault="00000000">
      <w:r>
        <w:t xml:space="preserve">Value label information for </w:t>
      </w:r>
      <w:proofErr w:type="spellStart"/>
      <w:r>
        <w:t>Encourage_Bike</w:t>
      </w:r>
      <w:proofErr w:type="spellEnd"/>
    </w:p>
    <w:p w14:paraId="0F6B5E24" w14:textId="77777777" w:rsidR="00861390" w:rsidRDefault="00000000">
      <w:pPr>
        <w:ind w:left="400"/>
      </w:pPr>
      <w:r>
        <w:rPr>
          <w:sz w:val="20"/>
        </w:rPr>
        <w:t>Value = 1.0 Label = Strongly disagree</w:t>
      </w:r>
    </w:p>
    <w:p w14:paraId="250744DA" w14:textId="77777777" w:rsidR="00861390" w:rsidRDefault="00000000">
      <w:pPr>
        <w:ind w:left="400"/>
      </w:pPr>
      <w:r>
        <w:rPr>
          <w:sz w:val="20"/>
        </w:rPr>
        <w:t>Value = 2.0 Label = Disagree</w:t>
      </w:r>
    </w:p>
    <w:p w14:paraId="22E91466" w14:textId="77777777" w:rsidR="00861390" w:rsidRDefault="00000000">
      <w:pPr>
        <w:ind w:left="400"/>
      </w:pPr>
      <w:r>
        <w:rPr>
          <w:sz w:val="20"/>
        </w:rPr>
        <w:t>Value = 3.0 Label = Neither disagree nor agree</w:t>
      </w:r>
    </w:p>
    <w:p w14:paraId="62C03F2E" w14:textId="77777777" w:rsidR="00861390" w:rsidRDefault="00000000">
      <w:pPr>
        <w:ind w:left="400"/>
      </w:pPr>
      <w:r>
        <w:rPr>
          <w:sz w:val="20"/>
        </w:rPr>
        <w:t>Value = 4.0 Label = Agree</w:t>
      </w:r>
    </w:p>
    <w:p w14:paraId="0444B569" w14:textId="77777777" w:rsidR="00861390" w:rsidRDefault="00000000">
      <w:pPr>
        <w:ind w:left="400"/>
      </w:pPr>
      <w:r>
        <w:rPr>
          <w:sz w:val="20"/>
        </w:rPr>
        <w:t>Value = 5.0 Label = Strongly agree</w:t>
      </w:r>
    </w:p>
    <w:p w14:paraId="5AF02D9F" w14:textId="77777777" w:rsidR="00861390" w:rsidRDefault="00000000">
      <w:pPr>
        <w:ind w:left="400"/>
      </w:pPr>
      <w:r>
        <w:rPr>
          <w:sz w:val="20"/>
        </w:rPr>
        <w:t>Value = 99.0 Label = I don't know</w:t>
      </w:r>
    </w:p>
    <w:p w14:paraId="4B131A9B" w14:textId="77777777" w:rsidR="00861390" w:rsidRDefault="00861390"/>
    <w:p w14:paraId="36F09117" w14:textId="77777777" w:rsidR="00861390" w:rsidRDefault="00000000">
      <w:r>
        <w:rPr>
          <w:b/>
        </w:rPr>
        <w:t xml:space="preserve">Pos. = 156 Variable = </w:t>
      </w:r>
      <w:proofErr w:type="spellStart"/>
      <w:r>
        <w:rPr>
          <w:b/>
        </w:rPr>
        <w:t>Expand_Bike_Sys</w:t>
      </w:r>
      <w:proofErr w:type="spellEnd"/>
      <w:r>
        <w:rPr>
          <w:b/>
        </w:rPr>
        <w:t xml:space="preserve"> </w:t>
      </w:r>
      <w:r>
        <w:rPr>
          <w:i/>
        </w:rPr>
        <w:t>Variable label = Shared bike/e-bike systems should be expanded</w:t>
      </w:r>
    </w:p>
    <w:p w14:paraId="45FADE98" w14:textId="5B82705C" w:rsidR="00861390" w:rsidRDefault="00000000">
      <w:r>
        <w:t>This variable is numeric</w:t>
      </w:r>
    </w:p>
    <w:p w14:paraId="443A52BF" w14:textId="77777777" w:rsidR="00861390" w:rsidRDefault="00000000">
      <w:r>
        <w:t xml:space="preserve">Value label information for </w:t>
      </w:r>
      <w:proofErr w:type="spellStart"/>
      <w:r>
        <w:t>Expand_Bike_Sys</w:t>
      </w:r>
      <w:proofErr w:type="spellEnd"/>
    </w:p>
    <w:p w14:paraId="0C8547F3" w14:textId="77777777" w:rsidR="00861390" w:rsidRDefault="00000000">
      <w:pPr>
        <w:ind w:left="400"/>
      </w:pPr>
      <w:r>
        <w:rPr>
          <w:sz w:val="20"/>
        </w:rPr>
        <w:t>Value = 1.0 Label = Strongly disagree</w:t>
      </w:r>
    </w:p>
    <w:p w14:paraId="7025F198" w14:textId="77777777" w:rsidR="00861390" w:rsidRDefault="00000000">
      <w:pPr>
        <w:ind w:left="400"/>
      </w:pPr>
      <w:r>
        <w:rPr>
          <w:sz w:val="20"/>
        </w:rPr>
        <w:t>Value = 2.0 Label = Disagree</w:t>
      </w:r>
    </w:p>
    <w:p w14:paraId="7AB23685" w14:textId="77777777" w:rsidR="00861390" w:rsidRDefault="00000000">
      <w:pPr>
        <w:ind w:left="400"/>
      </w:pPr>
      <w:r>
        <w:rPr>
          <w:sz w:val="20"/>
        </w:rPr>
        <w:t>Value = 3.0 Label = Neither disagree nor agree</w:t>
      </w:r>
    </w:p>
    <w:p w14:paraId="21E29882" w14:textId="77777777" w:rsidR="00861390" w:rsidRDefault="00000000">
      <w:pPr>
        <w:ind w:left="400"/>
      </w:pPr>
      <w:r>
        <w:rPr>
          <w:sz w:val="20"/>
        </w:rPr>
        <w:t>Value = 4.0 Label = Agree</w:t>
      </w:r>
    </w:p>
    <w:p w14:paraId="0D018760" w14:textId="77777777" w:rsidR="00861390" w:rsidRDefault="00000000">
      <w:pPr>
        <w:ind w:left="400"/>
      </w:pPr>
      <w:r>
        <w:rPr>
          <w:sz w:val="20"/>
        </w:rPr>
        <w:t>Value = 5.0 Label = Strongly agree</w:t>
      </w:r>
    </w:p>
    <w:p w14:paraId="0EB320AE" w14:textId="77777777" w:rsidR="00861390" w:rsidRDefault="00000000">
      <w:pPr>
        <w:ind w:left="400"/>
      </w:pPr>
      <w:r>
        <w:rPr>
          <w:sz w:val="20"/>
        </w:rPr>
        <w:t>Value = 99.0 Label = I don't know</w:t>
      </w:r>
    </w:p>
    <w:p w14:paraId="08F96C89" w14:textId="77777777" w:rsidR="00861390" w:rsidRDefault="00861390"/>
    <w:p w14:paraId="63C57585" w14:textId="77777777" w:rsidR="00861390" w:rsidRDefault="00000000">
      <w:r>
        <w:rPr>
          <w:b/>
        </w:rPr>
        <w:t xml:space="preserve">Pos. = 157 Variable = </w:t>
      </w:r>
      <w:proofErr w:type="spellStart"/>
      <w:r>
        <w:rPr>
          <w:b/>
        </w:rPr>
        <w:t>Policy_Support_Bike</w:t>
      </w:r>
      <w:proofErr w:type="spellEnd"/>
      <w:r>
        <w:rPr>
          <w:b/>
        </w:rPr>
        <w:t xml:space="preserve"> </w:t>
      </w:r>
      <w:r>
        <w:rPr>
          <w:i/>
        </w:rPr>
        <w:t>Variable label = Supporting policies/traffic regulations should be implemented to promote the use of shared bikes/e-bikes</w:t>
      </w:r>
    </w:p>
    <w:p w14:paraId="293A6089" w14:textId="361D5775" w:rsidR="00861390" w:rsidRDefault="00000000">
      <w:r>
        <w:t>This variable is numeric</w:t>
      </w:r>
    </w:p>
    <w:p w14:paraId="3F962CDB" w14:textId="77777777" w:rsidR="00861390" w:rsidRDefault="00000000">
      <w:r>
        <w:t xml:space="preserve">Value label information for </w:t>
      </w:r>
      <w:proofErr w:type="spellStart"/>
      <w:r>
        <w:t>Policy_Support_Bike</w:t>
      </w:r>
      <w:proofErr w:type="spellEnd"/>
    </w:p>
    <w:p w14:paraId="7F43932A" w14:textId="77777777" w:rsidR="00861390" w:rsidRDefault="00000000">
      <w:pPr>
        <w:ind w:left="400"/>
      </w:pPr>
      <w:r>
        <w:rPr>
          <w:sz w:val="20"/>
        </w:rPr>
        <w:t>Value = 1.0 Label = Strongly disagree</w:t>
      </w:r>
    </w:p>
    <w:p w14:paraId="5E71A8A5" w14:textId="77777777" w:rsidR="00861390" w:rsidRDefault="00000000">
      <w:pPr>
        <w:ind w:left="400"/>
      </w:pPr>
      <w:r>
        <w:rPr>
          <w:sz w:val="20"/>
        </w:rPr>
        <w:t>Value = 2.0 Label = Disagree</w:t>
      </w:r>
    </w:p>
    <w:p w14:paraId="495F9B7B" w14:textId="77777777" w:rsidR="00861390" w:rsidRDefault="00000000">
      <w:pPr>
        <w:ind w:left="400"/>
      </w:pPr>
      <w:r>
        <w:rPr>
          <w:sz w:val="20"/>
        </w:rPr>
        <w:t>Value = 3.0 Label = Neither disagree nor agree</w:t>
      </w:r>
    </w:p>
    <w:p w14:paraId="73DC99D8" w14:textId="77777777" w:rsidR="00861390" w:rsidRDefault="00000000">
      <w:pPr>
        <w:ind w:left="400"/>
      </w:pPr>
      <w:r>
        <w:rPr>
          <w:sz w:val="20"/>
        </w:rPr>
        <w:t>Value = 4.0 Label = Agree</w:t>
      </w:r>
    </w:p>
    <w:p w14:paraId="7106DD57" w14:textId="77777777" w:rsidR="00861390" w:rsidRDefault="00000000">
      <w:pPr>
        <w:ind w:left="400"/>
      </w:pPr>
      <w:r>
        <w:rPr>
          <w:sz w:val="20"/>
        </w:rPr>
        <w:t>Value = 5.0 Label = Strongly agree</w:t>
      </w:r>
    </w:p>
    <w:p w14:paraId="2F6645C6" w14:textId="77777777" w:rsidR="00861390" w:rsidRDefault="00000000">
      <w:pPr>
        <w:ind w:left="400"/>
      </w:pPr>
      <w:r>
        <w:rPr>
          <w:sz w:val="20"/>
        </w:rPr>
        <w:t>Value = 99.0 Label = I don't know</w:t>
      </w:r>
    </w:p>
    <w:p w14:paraId="018F7774" w14:textId="77777777" w:rsidR="00861390" w:rsidRDefault="00861390"/>
    <w:p w14:paraId="77E64B4B" w14:textId="77777777" w:rsidR="00861390" w:rsidRDefault="00000000">
      <w:r>
        <w:rPr>
          <w:b/>
        </w:rPr>
        <w:t xml:space="preserve">Pos. = 158 Variable = </w:t>
      </w:r>
      <w:proofErr w:type="spellStart"/>
      <w:r>
        <w:rPr>
          <w:b/>
        </w:rPr>
        <w:t>Pleasure_Bike</w:t>
      </w:r>
      <w:proofErr w:type="spellEnd"/>
      <w:r>
        <w:rPr>
          <w:b/>
        </w:rPr>
        <w:t xml:space="preserve"> </w:t>
      </w:r>
      <w:r>
        <w:rPr>
          <w:i/>
        </w:rPr>
        <w:t>Variable label = These systems have the potential to make people's travelling more pleasurable</w:t>
      </w:r>
    </w:p>
    <w:p w14:paraId="58E37841" w14:textId="1EB0FBC6" w:rsidR="00861390" w:rsidRDefault="00000000">
      <w:r>
        <w:t>This variable is numeric</w:t>
      </w:r>
    </w:p>
    <w:p w14:paraId="29892C4F" w14:textId="77777777" w:rsidR="00861390" w:rsidRDefault="00000000">
      <w:r>
        <w:t xml:space="preserve">Value label information for </w:t>
      </w:r>
      <w:proofErr w:type="spellStart"/>
      <w:r>
        <w:t>Pleasure_Bike</w:t>
      </w:r>
      <w:proofErr w:type="spellEnd"/>
    </w:p>
    <w:p w14:paraId="0E758C3F" w14:textId="77777777" w:rsidR="00861390" w:rsidRDefault="00000000">
      <w:pPr>
        <w:ind w:left="400"/>
      </w:pPr>
      <w:r>
        <w:rPr>
          <w:sz w:val="20"/>
        </w:rPr>
        <w:t>Value = 1.0 Label = Strongly disagree</w:t>
      </w:r>
    </w:p>
    <w:p w14:paraId="4E92138B" w14:textId="77777777" w:rsidR="00861390" w:rsidRDefault="00000000">
      <w:pPr>
        <w:ind w:left="400"/>
      </w:pPr>
      <w:r>
        <w:rPr>
          <w:sz w:val="20"/>
        </w:rPr>
        <w:lastRenderedPageBreak/>
        <w:t>Value = 2.0 Label = Disagree</w:t>
      </w:r>
    </w:p>
    <w:p w14:paraId="5504A059" w14:textId="77777777" w:rsidR="00861390" w:rsidRDefault="00000000">
      <w:pPr>
        <w:ind w:left="400"/>
      </w:pPr>
      <w:r>
        <w:rPr>
          <w:sz w:val="20"/>
        </w:rPr>
        <w:t>Value = 3.0 Label = Neither disagree nor agree</w:t>
      </w:r>
    </w:p>
    <w:p w14:paraId="2D8862E8" w14:textId="77777777" w:rsidR="00861390" w:rsidRDefault="00000000">
      <w:pPr>
        <w:ind w:left="400"/>
      </w:pPr>
      <w:r>
        <w:rPr>
          <w:sz w:val="20"/>
        </w:rPr>
        <w:t>Value = 4.0 Label = Agree</w:t>
      </w:r>
    </w:p>
    <w:p w14:paraId="64471953" w14:textId="77777777" w:rsidR="00861390" w:rsidRDefault="00000000">
      <w:pPr>
        <w:ind w:left="400"/>
      </w:pPr>
      <w:r>
        <w:rPr>
          <w:sz w:val="20"/>
        </w:rPr>
        <w:t>Value = 5.0 Label = Strongly agree</w:t>
      </w:r>
    </w:p>
    <w:p w14:paraId="16A36417" w14:textId="77777777" w:rsidR="00861390" w:rsidRDefault="00000000">
      <w:pPr>
        <w:ind w:left="400"/>
      </w:pPr>
      <w:r>
        <w:rPr>
          <w:sz w:val="20"/>
        </w:rPr>
        <w:t>Value = 99.0 Label = I don't know</w:t>
      </w:r>
    </w:p>
    <w:p w14:paraId="15437F27" w14:textId="77777777" w:rsidR="00861390" w:rsidRDefault="00861390"/>
    <w:p w14:paraId="5971C8DE" w14:textId="77777777" w:rsidR="00861390" w:rsidRDefault="00000000">
      <w:r>
        <w:rPr>
          <w:b/>
        </w:rPr>
        <w:t xml:space="preserve">Pos. = 159 Variable = </w:t>
      </w:r>
      <w:proofErr w:type="spellStart"/>
      <w:r>
        <w:rPr>
          <w:b/>
        </w:rPr>
        <w:t>Comfort_Bike</w:t>
      </w:r>
      <w:proofErr w:type="spellEnd"/>
      <w:r>
        <w:rPr>
          <w:b/>
        </w:rPr>
        <w:t xml:space="preserve"> </w:t>
      </w:r>
      <w:r>
        <w:rPr>
          <w:i/>
        </w:rPr>
        <w:t>Variable label = These systems have the potential to make people's travelling more comfortable</w:t>
      </w:r>
    </w:p>
    <w:p w14:paraId="7D33D459" w14:textId="06B78D5C" w:rsidR="00861390" w:rsidRDefault="00000000">
      <w:r>
        <w:t>This variable is numeric</w:t>
      </w:r>
    </w:p>
    <w:p w14:paraId="48664328" w14:textId="77777777" w:rsidR="00861390" w:rsidRDefault="00000000">
      <w:r>
        <w:t xml:space="preserve">Value label information for </w:t>
      </w:r>
      <w:proofErr w:type="spellStart"/>
      <w:r>
        <w:t>Comfort_Bike</w:t>
      </w:r>
      <w:proofErr w:type="spellEnd"/>
    </w:p>
    <w:p w14:paraId="162B33DE" w14:textId="77777777" w:rsidR="00861390" w:rsidRDefault="00000000">
      <w:pPr>
        <w:ind w:left="400"/>
      </w:pPr>
      <w:r>
        <w:rPr>
          <w:sz w:val="20"/>
        </w:rPr>
        <w:t>Value = 1.0 Label = Strongly disagree</w:t>
      </w:r>
    </w:p>
    <w:p w14:paraId="1271996D" w14:textId="77777777" w:rsidR="00861390" w:rsidRDefault="00000000">
      <w:pPr>
        <w:ind w:left="400"/>
      </w:pPr>
      <w:r>
        <w:rPr>
          <w:sz w:val="20"/>
        </w:rPr>
        <w:t>Value = 2.0 Label = Disagree</w:t>
      </w:r>
    </w:p>
    <w:p w14:paraId="2B17B2E8" w14:textId="77777777" w:rsidR="00861390" w:rsidRDefault="00000000">
      <w:pPr>
        <w:ind w:left="400"/>
      </w:pPr>
      <w:r>
        <w:rPr>
          <w:sz w:val="20"/>
        </w:rPr>
        <w:t>Value = 3.0 Label = Neither disagree nor agree</w:t>
      </w:r>
    </w:p>
    <w:p w14:paraId="47372C9F" w14:textId="77777777" w:rsidR="00861390" w:rsidRDefault="00000000">
      <w:pPr>
        <w:ind w:left="400"/>
      </w:pPr>
      <w:r>
        <w:rPr>
          <w:sz w:val="20"/>
        </w:rPr>
        <w:t>Value = 4.0 Label = Agree</w:t>
      </w:r>
    </w:p>
    <w:p w14:paraId="2AB7AE66" w14:textId="77777777" w:rsidR="00861390" w:rsidRDefault="00000000">
      <w:pPr>
        <w:ind w:left="400"/>
      </w:pPr>
      <w:r>
        <w:rPr>
          <w:sz w:val="20"/>
        </w:rPr>
        <w:t>Value = 5.0 Label = Strongly agree</w:t>
      </w:r>
    </w:p>
    <w:p w14:paraId="63AA4257" w14:textId="77777777" w:rsidR="00861390" w:rsidRDefault="00000000">
      <w:pPr>
        <w:ind w:left="400"/>
      </w:pPr>
      <w:r>
        <w:rPr>
          <w:sz w:val="20"/>
        </w:rPr>
        <w:t>Value = 99.0 Label = I don't know</w:t>
      </w:r>
    </w:p>
    <w:p w14:paraId="15BFE1CB" w14:textId="77777777" w:rsidR="00861390" w:rsidRDefault="00861390"/>
    <w:p w14:paraId="7D45E895" w14:textId="77777777" w:rsidR="00861390" w:rsidRDefault="00000000">
      <w:r>
        <w:rPr>
          <w:b/>
        </w:rPr>
        <w:t xml:space="preserve">Pos. = 160 Variable = </w:t>
      </w:r>
      <w:proofErr w:type="spellStart"/>
      <w:r>
        <w:rPr>
          <w:b/>
        </w:rPr>
        <w:t>Flexibility_Bike</w:t>
      </w:r>
      <w:proofErr w:type="spellEnd"/>
      <w:r>
        <w:rPr>
          <w:b/>
        </w:rPr>
        <w:t xml:space="preserve"> </w:t>
      </w:r>
      <w:r>
        <w:rPr>
          <w:i/>
        </w:rPr>
        <w:t>Variable label = These systems have the potential to make people's travelling more flexible</w:t>
      </w:r>
    </w:p>
    <w:p w14:paraId="7DF89309" w14:textId="4AB6BF43" w:rsidR="00861390" w:rsidRDefault="00000000">
      <w:r>
        <w:t>This variable is numeric</w:t>
      </w:r>
    </w:p>
    <w:p w14:paraId="442DCAAA" w14:textId="77777777" w:rsidR="00861390" w:rsidRDefault="00000000">
      <w:r>
        <w:t xml:space="preserve">Value label information for </w:t>
      </w:r>
      <w:proofErr w:type="spellStart"/>
      <w:r>
        <w:t>Flexibility_Bike</w:t>
      </w:r>
      <w:proofErr w:type="spellEnd"/>
    </w:p>
    <w:p w14:paraId="2BC4A21E" w14:textId="77777777" w:rsidR="00861390" w:rsidRDefault="00000000">
      <w:pPr>
        <w:ind w:left="400"/>
      </w:pPr>
      <w:r>
        <w:rPr>
          <w:sz w:val="20"/>
        </w:rPr>
        <w:t>Value = 1.0 Label = Strongly disagree</w:t>
      </w:r>
    </w:p>
    <w:p w14:paraId="318C21E1" w14:textId="77777777" w:rsidR="00861390" w:rsidRDefault="00000000">
      <w:pPr>
        <w:ind w:left="400"/>
      </w:pPr>
      <w:r>
        <w:rPr>
          <w:sz w:val="20"/>
        </w:rPr>
        <w:t>Value = 2.0 Label = Disagree</w:t>
      </w:r>
    </w:p>
    <w:p w14:paraId="67FC8B6E" w14:textId="77777777" w:rsidR="00861390" w:rsidRDefault="00000000">
      <w:pPr>
        <w:ind w:left="400"/>
      </w:pPr>
      <w:r>
        <w:rPr>
          <w:sz w:val="20"/>
        </w:rPr>
        <w:t>Value = 3.0 Label = Neither disagree nor agree</w:t>
      </w:r>
    </w:p>
    <w:p w14:paraId="5E7DDADE" w14:textId="77777777" w:rsidR="00861390" w:rsidRDefault="00000000">
      <w:pPr>
        <w:ind w:left="400"/>
      </w:pPr>
      <w:r>
        <w:rPr>
          <w:sz w:val="20"/>
        </w:rPr>
        <w:t>Value = 4.0 Label = Agree</w:t>
      </w:r>
    </w:p>
    <w:p w14:paraId="1D4263AC" w14:textId="77777777" w:rsidR="00861390" w:rsidRDefault="00000000">
      <w:pPr>
        <w:ind w:left="400"/>
      </w:pPr>
      <w:r>
        <w:rPr>
          <w:sz w:val="20"/>
        </w:rPr>
        <w:t>Value = 5.0 Label = Strongly agree</w:t>
      </w:r>
    </w:p>
    <w:p w14:paraId="16F67BFA" w14:textId="77777777" w:rsidR="00861390" w:rsidRDefault="00000000">
      <w:pPr>
        <w:ind w:left="400"/>
      </w:pPr>
      <w:r>
        <w:rPr>
          <w:sz w:val="20"/>
        </w:rPr>
        <w:t>Value = 99.0 Label = I don't know</w:t>
      </w:r>
    </w:p>
    <w:p w14:paraId="08FEEC08" w14:textId="77777777" w:rsidR="00861390" w:rsidRDefault="00861390"/>
    <w:p w14:paraId="36B1A9F3" w14:textId="77777777" w:rsidR="00861390" w:rsidRDefault="00000000">
      <w:r>
        <w:rPr>
          <w:b/>
        </w:rPr>
        <w:lastRenderedPageBreak/>
        <w:t xml:space="preserve">Pos. = 161 Variable = </w:t>
      </w:r>
      <w:proofErr w:type="spellStart"/>
      <w:r>
        <w:rPr>
          <w:b/>
        </w:rPr>
        <w:t>Accessibility_Bike</w:t>
      </w:r>
      <w:proofErr w:type="spellEnd"/>
      <w:r>
        <w:rPr>
          <w:b/>
        </w:rPr>
        <w:t xml:space="preserve"> </w:t>
      </w:r>
      <w:r>
        <w:rPr>
          <w:i/>
        </w:rPr>
        <w:t>Variable label = These systems have the potential to allow better access to travel destinations</w:t>
      </w:r>
    </w:p>
    <w:p w14:paraId="58D1AE36" w14:textId="5FD45A0F" w:rsidR="00861390" w:rsidRDefault="00000000">
      <w:r>
        <w:t>This variable is numeric</w:t>
      </w:r>
    </w:p>
    <w:p w14:paraId="7F152CC6" w14:textId="77777777" w:rsidR="00861390" w:rsidRDefault="00000000">
      <w:r>
        <w:t xml:space="preserve">Value label information for </w:t>
      </w:r>
      <w:proofErr w:type="spellStart"/>
      <w:r>
        <w:t>Accessibility_Bike</w:t>
      </w:r>
      <w:proofErr w:type="spellEnd"/>
    </w:p>
    <w:p w14:paraId="6A639BFE" w14:textId="77777777" w:rsidR="00861390" w:rsidRDefault="00000000">
      <w:pPr>
        <w:ind w:left="400"/>
      </w:pPr>
      <w:r>
        <w:rPr>
          <w:sz w:val="20"/>
        </w:rPr>
        <w:t>Value = 1.0 Label = Strongly disagree</w:t>
      </w:r>
    </w:p>
    <w:p w14:paraId="0A64470D" w14:textId="77777777" w:rsidR="00861390" w:rsidRDefault="00000000">
      <w:pPr>
        <w:ind w:left="400"/>
      </w:pPr>
      <w:r>
        <w:rPr>
          <w:sz w:val="20"/>
        </w:rPr>
        <w:t>Value = 2.0 Label = Disagree</w:t>
      </w:r>
    </w:p>
    <w:p w14:paraId="44068727" w14:textId="77777777" w:rsidR="00861390" w:rsidRDefault="00000000">
      <w:pPr>
        <w:ind w:left="400"/>
      </w:pPr>
      <w:r>
        <w:rPr>
          <w:sz w:val="20"/>
        </w:rPr>
        <w:t>Value = 3.0 Label = Neither disagree nor agree</w:t>
      </w:r>
    </w:p>
    <w:p w14:paraId="497BBD4E" w14:textId="77777777" w:rsidR="00861390" w:rsidRDefault="00000000">
      <w:pPr>
        <w:ind w:left="400"/>
      </w:pPr>
      <w:r>
        <w:rPr>
          <w:sz w:val="20"/>
        </w:rPr>
        <w:t>Value = 4.0 Label = Agree</w:t>
      </w:r>
    </w:p>
    <w:p w14:paraId="2B1A46E2" w14:textId="77777777" w:rsidR="00861390" w:rsidRDefault="00000000">
      <w:pPr>
        <w:ind w:left="400"/>
      </w:pPr>
      <w:r>
        <w:rPr>
          <w:sz w:val="20"/>
        </w:rPr>
        <w:t>Value = 5.0 Label = Strongly agree</w:t>
      </w:r>
    </w:p>
    <w:p w14:paraId="2A1E1502" w14:textId="77777777" w:rsidR="00861390" w:rsidRDefault="00000000">
      <w:pPr>
        <w:ind w:left="400"/>
      </w:pPr>
      <w:r>
        <w:rPr>
          <w:sz w:val="20"/>
        </w:rPr>
        <w:t>Value = 99.0 Label = I don't know</w:t>
      </w:r>
    </w:p>
    <w:p w14:paraId="5F18BD73" w14:textId="77777777" w:rsidR="00861390" w:rsidRDefault="00861390"/>
    <w:p w14:paraId="5328C8CE" w14:textId="77777777" w:rsidR="00861390" w:rsidRDefault="00000000">
      <w:r>
        <w:rPr>
          <w:b/>
        </w:rPr>
        <w:t xml:space="preserve">Pos. = 162 Variable = </w:t>
      </w:r>
      <w:proofErr w:type="spellStart"/>
      <w:r>
        <w:rPr>
          <w:b/>
        </w:rPr>
        <w:t>Congestion_Bike</w:t>
      </w:r>
      <w:proofErr w:type="spellEnd"/>
      <w:r>
        <w:rPr>
          <w:b/>
        </w:rPr>
        <w:t xml:space="preserve"> </w:t>
      </w:r>
      <w:r>
        <w:rPr>
          <w:i/>
        </w:rPr>
        <w:t>Variable label = These systems have the potential to reduce traffic congestion</w:t>
      </w:r>
    </w:p>
    <w:p w14:paraId="5EAC737B" w14:textId="708FE0CA" w:rsidR="00861390" w:rsidRDefault="00000000">
      <w:r>
        <w:t>This variable is numeric</w:t>
      </w:r>
    </w:p>
    <w:p w14:paraId="18D71E10" w14:textId="77777777" w:rsidR="00861390" w:rsidRDefault="00000000">
      <w:r>
        <w:t xml:space="preserve">Value label information for </w:t>
      </w:r>
      <w:proofErr w:type="spellStart"/>
      <w:r>
        <w:t>Congestion_Bike</w:t>
      </w:r>
      <w:proofErr w:type="spellEnd"/>
    </w:p>
    <w:p w14:paraId="0FA90044" w14:textId="77777777" w:rsidR="00861390" w:rsidRDefault="00000000">
      <w:pPr>
        <w:ind w:left="400"/>
      </w:pPr>
      <w:r>
        <w:rPr>
          <w:sz w:val="20"/>
        </w:rPr>
        <w:t>Value = 1.0 Label = Strongly disagree</w:t>
      </w:r>
    </w:p>
    <w:p w14:paraId="617BE9DF" w14:textId="77777777" w:rsidR="00861390" w:rsidRDefault="00000000">
      <w:pPr>
        <w:ind w:left="400"/>
      </w:pPr>
      <w:r>
        <w:rPr>
          <w:sz w:val="20"/>
        </w:rPr>
        <w:t>Value = 2.0 Label = Disagree</w:t>
      </w:r>
    </w:p>
    <w:p w14:paraId="69C8008D" w14:textId="77777777" w:rsidR="00861390" w:rsidRDefault="00000000">
      <w:pPr>
        <w:ind w:left="400"/>
      </w:pPr>
      <w:r>
        <w:rPr>
          <w:sz w:val="20"/>
        </w:rPr>
        <w:t>Value = 3.0 Label = Neither disagree nor agree</w:t>
      </w:r>
    </w:p>
    <w:p w14:paraId="38CA1AAF" w14:textId="77777777" w:rsidR="00861390" w:rsidRDefault="00000000">
      <w:pPr>
        <w:ind w:left="400"/>
      </w:pPr>
      <w:r>
        <w:rPr>
          <w:sz w:val="20"/>
        </w:rPr>
        <w:t>Value = 4.0 Label = Agree</w:t>
      </w:r>
    </w:p>
    <w:p w14:paraId="3C6E6FE9" w14:textId="77777777" w:rsidR="00861390" w:rsidRDefault="00000000">
      <w:pPr>
        <w:ind w:left="400"/>
      </w:pPr>
      <w:r>
        <w:rPr>
          <w:sz w:val="20"/>
        </w:rPr>
        <w:t>Value = 5.0 Label = Strongly agree</w:t>
      </w:r>
    </w:p>
    <w:p w14:paraId="73C80A4B" w14:textId="77777777" w:rsidR="00861390" w:rsidRDefault="00000000">
      <w:pPr>
        <w:ind w:left="400"/>
      </w:pPr>
      <w:r>
        <w:rPr>
          <w:sz w:val="20"/>
        </w:rPr>
        <w:t>Value = 99.0 Label = I don't know</w:t>
      </w:r>
    </w:p>
    <w:p w14:paraId="5C3FD87B" w14:textId="77777777" w:rsidR="00861390" w:rsidRDefault="00861390"/>
    <w:p w14:paraId="1860BCA1" w14:textId="77777777" w:rsidR="00861390" w:rsidRDefault="00000000">
      <w:r>
        <w:rPr>
          <w:b/>
        </w:rPr>
        <w:t xml:space="preserve">Pos. = 163 Variable = </w:t>
      </w:r>
      <w:proofErr w:type="spellStart"/>
      <w:r>
        <w:rPr>
          <w:b/>
        </w:rPr>
        <w:t>Emissions_Bike</w:t>
      </w:r>
      <w:proofErr w:type="spellEnd"/>
      <w:r>
        <w:rPr>
          <w:b/>
        </w:rPr>
        <w:t xml:space="preserve"> </w:t>
      </w:r>
      <w:r>
        <w:rPr>
          <w:i/>
        </w:rPr>
        <w:t>Variable label = These systems have the potential to reduce traffic emissions</w:t>
      </w:r>
    </w:p>
    <w:p w14:paraId="52312D13" w14:textId="5AAFA270" w:rsidR="00861390" w:rsidRDefault="00000000">
      <w:r>
        <w:t>This variable is numeric</w:t>
      </w:r>
    </w:p>
    <w:p w14:paraId="439B21C5" w14:textId="77777777" w:rsidR="00861390" w:rsidRDefault="00000000">
      <w:r>
        <w:t xml:space="preserve">Value label information for </w:t>
      </w:r>
      <w:proofErr w:type="spellStart"/>
      <w:r>
        <w:t>Emissions_Bike</w:t>
      </w:r>
      <w:proofErr w:type="spellEnd"/>
    </w:p>
    <w:p w14:paraId="316B63AD" w14:textId="77777777" w:rsidR="00861390" w:rsidRDefault="00000000">
      <w:pPr>
        <w:ind w:left="400"/>
      </w:pPr>
      <w:r>
        <w:rPr>
          <w:sz w:val="20"/>
        </w:rPr>
        <w:t>Value = 1.0 Label = Strongly disagree</w:t>
      </w:r>
    </w:p>
    <w:p w14:paraId="7FDBA6E8" w14:textId="77777777" w:rsidR="00861390" w:rsidRDefault="00000000">
      <w:pPr>
        <w:ind w:left="400"/>
      </w:pPr>
      <w:r>
        <w:rPr>
          <w:sz w:val="20"/>
        </w:rPr>
        <w:t>Value = 2.0 Label = Disagree</w:t>
      </w:r>
    </w:p>
    <w:p w14:paraId="289F01ED" w14:textId="77777777" w:rsidR="00861390" w:rsidRDefault="00000000">
      <w:pPr>
        <w:ind w:left="400"/>
      </w:pPr>
      <w:r>
        <w:rPr>
          <w:sz w:val="20"/>
        </w:rPr>
        <w:lastRenderedPageBreak/>
        <w:t>Value = 3.0 Label = Neither disagree nor agree</w:t>
      </w:r>
    </w:p>
    <w:p w14:paraId="7719AD72" w14:textId="77777777" w:rsidR="00861390" w:rsidRDefault="00000000">
      <w:pPr>
        <w:ind w:left="400"/>
      </w:pPr>
      <w:r>
        <w:rPr>
          <w:sz w:val="20"/>
        </w:rPr>
        <w:t>Value = 4.0 Label = Agree</w:t>
      </w:r>
    </w:p>
    <w:p w14:paraId="2F1FF224" w14:textId="77777777" w:rsidR="00861390" w:rsidRDefault="00000000">
      <w:pPr>
        <w:ind w:left="400"/>
      </w:pPr>
      <w:r>
        <w:rPr>
          <w:sz w:val="20"/>
        </w:rPr>
        <w:t>Value = 5.0 Label = Strongly agree</w:t>
      </w:r>
    </w:p>
    <w:p w14:paraId="77990F24" w14:textId="77777777" w:rsidR="00861390" w:rsidRDefault="00000000">
      <w:pPr>
        <w:ind w:left="400"/>
      </w:pPr>
      <w:r>
        <w:rPr>
          <w:sz w:val="20"/>
        </w:rPr>
        <w:t>Value = 99.0 Label = I don't know</w:t>
      </w:r>
    </w:p>
    <w:p w14:paraId="45E6BD88" w14:textId="77777777" w:rsidR="00861390" w:rsidRDefault="00861390"/>
    <w:p w14:paraId="4001E226" w14:textId="77777777" w:rsidR="00861390" w:rsidRDefault="00000000">
      <w:r>
        <w:rPr>
          <w:b/>
        </w:rPr>
        <w:t xml:space="preserve">Pos. = 164 Variable = </w:t>
      </w:r>
      <w:proofErr w:type="spellStart"/>
      <w:r>
        <w:rPr>
          <w:b/>
        </w:rPr>
        <w:t>Efficiency_Bike</w:t>
      </w:r>
      <w:proofErr w:type="spellEnd"/>
      <w:r>
        <w:rPr>
          <w:b/>
        </w:rPr>
        <w:t xml:space="preserve"> </w:t>
      </w:r>
      <w:r>
        <w:rPr>
          <w:i/>
        </w:rPr>
        <w:t>Variable label = These systems have the potential to make the overall transport system more efficient</w:t>
      </w:r>
    </w:p>
    <w:p w14:paraId="234D9A2F" w14:textId="1EF782AC" w:rsidR="00861390" w:rsidRDefault="00000000">
      <w:r>
        <w:t>This variable is numeric</w:t>
      </w:r>
    </w:p>
    <w:p w14:paraId="7320B066" w14:textId="77777777" w:rsidR="00861390" w:rsidRDefault="00000000">
      <w:r>
        <w:t xml:space="preserve">Value label information for </w:t>
      </w:r>
      <w:proofErr w:type="spellStart"/>
      <w:r>
        <w:t>Efficiency_Bike</w:t>
      </w:r>
      <w:proofErr w:type="spellEnd"/>
    </w:p>
    <w:p w14:paraId="481C2327" w14:textId="77777777" w:rsidR="00861390" w:rsidRDefault="00000000">
      <w:pPr>
        <w:ind w:left="400"/>
      </w:pPr>
      <w:r>
        <w:rPr>
          <w:sz w:val="20"/>
        </w:rPr>
        <w:t>Value = 1.0 Label = Strongly disagree</w:t>
      </w:r>
    </w:p>
    <w:p w14:paraId="7A7D70CC" w14:textId="77777777" w:rsidR="00861390" w:rsidRDefault="00000000">
      <w:pPr>
        <w:ind w:left="400"/>
      </w:pPr>
      <w:r>
        <w:rPr>
          <w:sz w:val="20"/>
        </w:rPr>
        <w:t>Value = 2.0 Label = Disagree</w:t>
      </w:r>
    </w:p>
    <w:p w14:paraId="395D35F3" w14:textId="77777777" w:rsidR="00861390" w:rsidRDefault="00000000">
      <w:pPr>
        <w:ind w:left="400"/>
      </w:pPr>
      <w:r>
        <w:rPr>
          <w:sz w:val="20"/>
        </w:rPr>
        <w:t>Value = 3.0 Label = Neither disagree nor agree</w:t>
      </w:r>
    </w:p>
    <w:p w14:paraId="47EB7E39" w14:textId="77777777" w:rsidR="00861390" w:rsidRDefault="00000000">
      <w:pPr>
        <w:ind w:left="400"/>
      </w:pPr>
      <w:r>
        <w:rPr>
          <w:sz w:val="20"/>
        </w:rPr>
        <w:t>Value = 4.0 Label = Agree</w:t>
      </w:r>
    </w:p>
    <w:p w14:paraId="30562D78" w14:textId="77777777" w:rsidR="00861390" w:rsidRDefault="00000000">
      <w:pPr>
        <w:ind w:left="400"/>
      </w:pPr>
      <w:r>
        <w:rPr>
          <w:sz w:val="20"/>
        </w:rPr>
        <w:t>Value = 5.0 Label = Strongly agree</w:t>
      </w:r>
    </w:p>
    <w:p w14:paraId="751B297C" w14:textId="77777777" w:rsidR="00861390" w:rsidRDefault="00000000">
      <w:pPr>
        <w:ind w:left="400"/>
      </w:pPr>
      <w:r>
        <w:rPr>
          <w:sz w:val="20"/>
        </w:rPr>
        <w:t>Value = 99.0 Label = I don't know</w:t>
      </w:r>
    </w:p>
    <w:p w14:paraId="2E137288" w14:textId="77777777" w:rsidR="00861390" w:rsidRDefault="00861390"/>
    <w:p w14:paraId="3B1DA83E" w14:textId="77777777" w:rsidR="00861390" w:rsidRDefault="00000000">
      <w:r>
        <w:rPr>
          <w:b/>
        </w:rPr>
        <w:t xml:space="preserve">Pos. = 165 Variable = </w:t>
      </w:r>
      <w:proofErr w:type="spellStart"/>
      <w:r>
        <w:rPr>
          <w:b/>
        </w:rPr>
        <w:t>Cost_Bike</w:t>
      </w:r>
      <w:proofErr w:type="spellEnd"/>
      <w:r>
        <w:rPr>
          <w:b/>
        </w:rPr>
        <w:t xml:space="preserve"> </w:t>
      </w:r>
      <w:r>
        <w:rPr>
          <w:i/>
        </w:rPr>
        <w:t>Variable label = These systems have the potential to reduce the cost of travelling</w:t>
      </w:r>
    </w:p>
    <w:p w14:paraId="7BCC2E62" w14:textId="185CCE1D" w:rsidR="00861390" w:rsidRDefault="00000000">
      <w:r>
        <w:t>This variable is numeric</w:t>
      </w:r>
    </w:p>
    <w:p w14:paraId="631C59F7" w14:textId="77777777" w:rsidR="00861390" w:rsidRDefault="00000000">
      <w:r>
        <w:t xml:space="preserve">Value label information for </w:t>
      </w:r>
      <w:proofErr w:type="spellStart"/>
      <w:r>
        <w:t>Cost_Bike</w:t>
      </w:r>
      <w:proofErr w:type="spellEnd"/>
    </w:p>
    <w:p w14:paraId="51B43604" w14:textId="77777777" w:rsidR="00861390" w:rsidRDefault="00000000">
      <w:pPr>
        <w:ind w:left="400"/>
      </w:pPr>
      <w:r>
        <w:rPr>
          <w:sz w:val="20"/>
        </w:rPr>
        <w:t>Value = 1.0 Label = Strongly disagree</w:t>
      </w:r>
    </w:p>
    <w:p w14:paraId="098916C4" w14:textId="77777777" w:rsidR="00861390" w:rsidRDefault="00000000">
      <w:pPr>
        <w:ind w:left="400"/>
      </w:pPr>
      <w:r>
        <w:rPr>
          <w:sz w:val="20"/>
        </w:rPr>
        <w:t>Value = 2.0 Label = Disagree</w:t>
      </w:r>
    </w:p>
    <w:p w14:paraId="6B3B127A" w14:textId="77777777" w:rsidR="00861390" w:rsidRDefault="00000000">
      <w:pPr>
        <w:ind w:left="400"/>
      </w:pPr>
      <w:r>
        <w:rPr>
          <w:sz w:val="20"/>
        </w:rPr>
        <w:t>Value = 3.0 Label = Neither disagree nor agree</w:t>
      </w:r>
    </w:p>
    <w:p w14:paraId="5440B1C7" w14:textId="77777777" w:rsidR="00861390" w:rsidRDefault="00000000">
      <w:pPr>
        <w:ind w:left="400"/>
      </w:pPr>
      <w:r>
        <w:rPr>
          <w:sz w:val="20"/>
        </w:rPr>
        <w:t>Value = 4.0 Label = Agree</w:t>
      </w:r>
    </w:p>
    <w:p w14:paraId="50F10904" w14:textId="77777777" w:rsidR="00861390" w:rsidRDefault="00000000">
      <w:pPr>
        <w:ind w:left="400"/>
      </w:pPr>
      <w:r>
        <w:rPr>
          <w:sz w:val="20"/>
        </w:rPr>
        <w:t>Value = 5.0 Label = Strongly agree</w:t>
      </w:r>
    </w:p>
    <w:p w14:paraId="49F3C39B" w14:textId="77777777" w:rsidR="00861390" w:rsidRDefault="00000000">
      <w:pPr>
        <w:ind w:left="400"/>
      </w:pPr>
      <w:r>
        <w:rPr>
          <w:sz w:val="20"/>
        </w:rPr>
        <w:t>Value = 99.0 Label = I don't know</w:t>
      </w:r>
    </w:p>
    <w:p w14:paraId="27A3F364" w14:textId="77777777" w:rsidR="00861390" w:rsidRDefault="00861390"/>
    <w:p w14:paraId="57BD1440" w14:textId="77777777" w:rsidR="00861390" w:rsidRDefault="00000000">
      <w:r>
        <w:rPr>
          <w:b/>
        </w:rPr>
        <w:lastRenderedPageBreak/>
        <w:t xml:space="preserve">Pos. = 166 Variable = </w:t>
      </w:r>
      <w:proofErr w:type="spellStart"/>
      <w:r>
        <w:rPr>
          <w:b/>
        </w:rPr>
        <w:t>Social_Supp_Escooter</w:t>
      </w:r>
      <w:proofErr w:type="spellEnd"/>
      <w:r>
        <w:rPr>
          <w:b/>
        </w:rPr>
        <w:t xml:space="preserve"> </w:t>
      </w:r>
      <w:r>
        <w:rPr>
          <w:i/>
        </w:rPr>
        <w:t>Variable label = Most people who are important to me would support my use of shared e-scooters</w:t>
      </w:r>
    </w:p>
    <w:p w14:paraId="0BBEBBB0" w14:textId="3B5BE8E8" w:rsidR="00861390" w:rsidRDefault="00000000">
      <w:r>
        <w:t>This variable is numeric</w:t>
      </w:r>
    </w:p>
    <w:p w14:paraId="2F32F9A6" w14:textId="77777777" w:rsidR="00861390" w:rsidRDefault="00000000">
      <w:r>
        <w:t xml:space="preserve">Value label information for </w:t>
      </w:r>
      <w:proofErr w:type="spellStart"/>
      <w:r>
        <w:t>Social_Supp_Escooter</w:t>
      </w:r>
      <w:proofErr w:type="spellEnd"/>
    </w:p>
    <w:p w14:paraId="51A01D4F" w14:textId="77777777" w:rsidR="00861390" w:rsidRDefault="00000000">
      <w:pPr>
        <w:ind w:left="400"/>
      </w:pPr>
      <w:r>
        <w:rPr>
          <w:sz w:val="20"/>
        </w:rPr>
        <w:t>Value = 1.0 Label = Strongly disagree</w:t>
      </w:r>
    </w:p>
    <w:p w14:paraId="06914EE6" w14:textId="77777777" w:rsidR="00861390" w:rsidRDefault="00000000">
      <w:pPr>
        <w:ind w:left="400"/>
      </w:pPr>
      <w:r>
        <w:rPr>
          <w:sz w:val="20"/>
        </w:rPr>
        <w:t>Value = 2.0 Label = Disagree</w:t>
      </w:r>
    </w:p>
    <w:p w14:paraId="0F8C6FF3" w14:textId="77777777" w:rsidR="00861390" w:rsidRDefault="00000000">
      <w:pPr>
        <w:ind w:left="400"/>
      </w:pPr>
      <w:r>
        <w:rPr>
          <w:sz w:val="20"/>
        </w:rPr>
        <w:t>Value = 3.0 Label = Neither disagree nor agree</w:t>
      </w:r>
    </w:p>
    <w:p w14:paraId="19AF7F11" w14:textId="77777777" w:rsidR="00861390" w:rsidRDefault="00000000">
      <w:pPr>
        <w:ind w:left="400"/>
      </w:pPr>
      <w:r>
        <w:rPr>
          <w:sz w:val="20"/>
        </w:rPr>
        <w:t>Value = 4.0 Label = Agree</w:t>
      </w:r>
    </w:p>
    <w:p w14:paraId="7CAA7515" w14:textId="77777777" w:rsidR="00861390" w:rsidRDefault="00000000">
      <w:pPr>
        <w:ind w:left="400"/>
      </w:pPr>
      <w:r>
        <w:rPr>
          <w:sz w:val="20"/>
        </w:rPr>
        <w:t>Value = 5.0 Label = Strongly agree</w:t>
      </w:r>
    </w:p>
    <w:p w14:paraId="325A9287" w14:textId="77777777" w:rsidR="00861390" w:rsidRDefault="00000000">
      <w:pPr>
        <w:ind w:left="400"/>
      </w:pPr>
      <w:r>
        <w:rPr>
          <w:sz w:val="20"/>
        </w:rPr>
        <w:t>Value = 99.0 Label = I don't know</w:t>
      </w:r>
    </w:p>
    <w:p w14:paraId="57B40E19" w14:textId="77777777" w:rsidR="00861390" w:rsidRDefault="00861390"/>
    <w:p w14:paraId="318DB2BE" w14:textId="77777777" w:rsidR="00861390" w:rsidRDefault="00000000">
      <w:r>
        <w:rPr>
          <w:b/>
        </w:rPr>
        <w:t xml:space="preserve">Pos. = 167 Variable = </w:t>
      </w:r>
      <w:proofErr w:type="spellStart"/>
      <w:r>
        <w:rPr>
          <w:b/>
        </w:rPr>
        <w:t>Ability_Escooter</w:t>
      </w:r>
      <w:proofErr w:type="spellEnd"/>
      <w:r>
        <w:rPr>
          <w:b/>
        </w:rPr>
        <w:t xml:space="preserve"> </w:t>
      </w:r>
      <w:r>
        <w:rPr>
          <w:i/>
        </w:rPr>
        <w:t>Variable label = I am able to use shared e-scooters if I want to</w:t>
      </w:r>
    </w:p>
    <w:p w14:paraId="240EFED0" w14:textId="5002D2DD" w:rsidR="00861390" w:rsidRDefault="00000000">
      <w:r>
        <w:t>This variable is numeric</w:t>
      </w:r>
    </w:p>
    <w:p w14:paraId="6E523898" w14:textId="77777777" w:rsidR="00861390" w:rsidRDefault="00000000">
      <w:r>
        <w:t xml:space="preserve">Value label information for </w:t>
      </w:r>
      <w:proofErr w:type="spellStart"/>
      <w:r>
        <w:t>Ability_Escooter</w:t>
      </w:r>
      <w:proofErr w:type="spellEnd"/>
    </w:p>
    <w:p w14:paraId="6352008C" w14:textId="77777777" w:rsidR="00861390" w:rsidRDefault="00000000">
      <w:pPr>
        <w:ind w:left="400"/>
      </w:pPr>
      <w:r>
        <w:rPr>
          <w:sz w:val="20"/>
        </w:rPr>
        <w:t>Value = 1.0 Label = Strongly disagree</w:t>
      </w:r>
    </w:p>
    <w:p w14:paraId="5BEBF943" w14:textId="77777777" w:rsidR="00861390" w:rsidRDefault="00000000">
      <w:pPr>
        <w:ind w:left="400"/>
      </w:pPr>
      <w:r>
        <w:rPr>
          <w:sz w:val="20"/>
        </w:rPr>
        <w:t>Value = 2.0 Label = Disagree</w:t>
      </w:r>
    </w:p>
    <w:p w14:paraId="06C66998" w14:textId="77777777" w:rsidR="00861390" w:rsidRDefault="00000000">
      <w:pPr>
        <w:ind w:left="400"/>
      </w:pPr>
      <w:r>
        <w:rPr>
          <w:sz w:val="20"/>
        </w:rPr>
        <w:t>Value = 3.0 Label = Neither disagree nor agree</w:t>
      </w:r>
    </w:p>
    <w:p w14:paraId="04CD8F10" w14:textId="77777777" w:rsidR="00861390" w:rsidRDefault="00000000">
      <w:pPr>
        <w:ind w:left="400"/>
      </w:pPr>
      <w:r>
        <w:rPr>
          <w:sz w:val="20"/>
        </w:rPr>
        <w:t>Value = 4.0 Label = Agree</w:t>
      </w:r>
    </w:p>
    <w:p w14:paraId="5CF61E0B" w14:textId="77777777" w:rsidR="00861390" w:rsidRDefault="00000000">
      <w:pPr>
        <w:ind w:left="400"/>
      </w:pPr>
      <w:r>
        <w:rPr>
          <w:sz w:val="20"/>
        </w:rPr>
        <w:t>Value = 5.0 Label = Strongly agree</w:t>
      </w:r>
    </w:p>
    <w:p w14:paraId="68EB85E7" w14:textId="77777777" w:rsidR="00861390" w:rsidRDefault="00000000">
      <w:pPr>
        <w:ind w:left="400"/>
      </w:pPr>
      <w:r>
        <w:rPr>
          <w:sz w:val="20"/>
        </w:rPr>
        <w:t>Value = 99.0 Label = I don't know</w:t>
      </w:r>
    </w:p>
    <w:p w14:paraId="2E7CDD10" w14:textId="77777777" w:rsidR="00861390" w:rsidRDefault="00861390"/>
    <w:p w14:paraId="0739891B" w14:textId="77777777" w:rsidR="00861390" w:rsidRDefault="00000000">
      <w:r>
        <w:rPr>
          <w:b/>
        </w:rPr>
        <w:t xml:space="preserve">Pos. = 168 Variable = </w:t>
      </w:r>
      <w:proofErr w:type="spellStart"/>
      <w:r>
        <w:rPr>
          <w:b/>
        </w:rPr>
        <w:t>Ability_Escooter_With_Others</w:t>
      </w:r>
      <w:proofErr w:type="spellEnd"/>
      <w:r>
        <w:rPr>
          <w:b/>
        </w:rPr>
        <w:t xml:space="preserve"> </w:t>
      </w:r>
      <w:r>
        <w:rPr>
          <w:i/>
        </w:rPr>
        <w:t>Variable label = I am able to use shared e-scooters while travelling with others</w:t>
      </w:r>
    </w:p>
    <w:p w14:paraId="454D7F90" w14:textId="1760462C" w:rsidR="00861390" w:rsidRDefault="00000000">
      <w:r>
        <w:t>This variable is numeric</w:t>
      </w:r>
    </w:p>
    <w:p w14:paraId="49239E57" w14:textId="77777777" w:rsidR="00861390" w:rsidRDefault="00000000">
      <w:r>
        <w:t xml:space="preserve">Value label information for </w:t>
      </w:r>
      <w:proofErr w:type="spellStart"/>
      <w:r>
        <w:t>Ability_Escooter_With_Others</w:t>
      </w:r>
      <w:proofErr w:type="spellEnd"/>
    </w:p>
    <w:p w14:paraId="767E4013" w14:textId="77777777" w:rsidR="00861390" w:rsidRDefault="00000000">
      <w:pPr>
        <w:ind w:left="400"/>
      </w:pPr>
      <w:r>
        <w:rPr>
          <w:sz w:val="20"/>
        </w:rPr>
        <w:t>Value = 1.0 Label = Strongly disagree</w:t>
      </w:r>
    </w:p>
    <w:p w14:paraId="646D1C40" w14:textId="77777777" w:rsidR="00861390" w:rsidRDefault="00000000">
      <w:pPr>
        <w:ind w:left="400"/>
      </w:pPr>
      <w:r>
        <w:rPr>
          <w:sz w:val="20"/>
        </w:rPr>
        <w:t>Value = 2.0 Label = Disagree</w:t>
      </w:r>
    </w:p>
    <w:p w14:paraId="48E1AD20" w14:textId="77777777" w:rsidR="00861390" w:rsidRDefault="00000000">
      <w:pPr>
        <w:ind w:left="400"/>
      </w:pPr>
      <w:r>
        <w:rPr>
          <w:sz w:val="20"/>
        </w:rPr>
        <w:lastRenderedPageBreak/>
        <w:t>Value = 3.0 Label = Neither disagree nor agree</w:t>
      </w:r>
    </w:p>
    <w:p w14:paraId="14BB715B" w14:textId="77777777" w:rsidR="00861390" w:rsidRDefault="00000000">
      <w:pPr>
        <w:ind w:left="400"/>
      </w:pPr>
      <w:r>
        <w:rPr>
          <w:sz w:val="20"/>
        </w:rPr>
        <w:t>Value = 4.0 Label = Agree</w:t>
      </w:r>
    </w:p>
    <w:p w14:paraId="75F86388" w14:textId="77777777" w:rsidR="00861390" w:rsidRDefault="00000000">
      <w:pPr>
        <w:ind w:left="400"/>
      </w:pPr>
      <w:r>
        <w:rPr>
          <w:sz w:val="20"/>
        </w:rPr>
        <w:t>Value = 5.0 Label = Strongly agree</w:t>
      </w:r>
    </w:p>
    <w:p w14:paraId="550F5071" w14:textId="77777777" w:rsidR="00861390" w:rsidRDefault="00000000">
      <w:pPr>
        <w:ind w:left="400"/>
      </w:pPr>
      <w:r>
        <w:rPr>
          <w:sz w:val="20"/>
        </w:rPr>
        <w:t>Value = 99.0 Label = I don't know</w:t>
      </w:r>
    </w:p>
    <w:p w14:paraId="478DD897" w14:textId="77777777" w:rsidR="00861390" w:rsidRDefault="00861390"/>
    <w:p w14:paraId="27BAF505" w14:textId="77777777" w:rsidR="00861390" w:rsidRDefault="00000000">
      <w:r>
        <w:rPr>
          <w:b/>
        </w:rPr>
        <w:t xml:space="preserve">Pos. = 169 Variable = </w:t>
      </w:r>
      <w:proofErr w:type="spellStart"/>
      <w:r>
        <w:rPr>
          <w:b/>
        </w:rPr>
        <w:t>Social_Supp_Bike</w:t>
      </w:r>
      <w:proofErr w:type="spellEnd"/>
      <w:r>
        <w:rPr>
          <w:b/>
        </w:rPr>
        <w:t xml:space="preserve"> </w:t>
      </w:r>
      <w:r>
        <w:rPr>
          <w:i/>
        </w:rPr>
        <w:t>Variable label = Most people who are important to me would support my use of shared bikes/e-bikes</w:t>
      </w:r>
    </w:p>
    <w:p w14:paraId="4A568454" w14:textId="6370D050" w:rsidR="00861390" w:rsidRDefault="00000000">
      <w:r>
        <w:t>This variable is numeric</w:t>
      </w:r>
    </w:p>
    <w:p w14:paraId="741F573D" w14:textId="77777777" w:rsidR="00861390" w:rsidRDefault="00000000">
      <w:r>
        <w:t xml:space="preserve">Value label information for </w:t>
      </w:r>
      <w:proofErr w:type="spellStart"/>
      <w:r>
        <w:t>Social_Supp_Bike</w:t>
      </w:r>
      <w:proofErr w:type="spellEnd"/>
    </w:p>
    <w:p w14:paraId="7162BF5C" w14:textId="77777777" w:rsidR="00861390" w:rsidRDefault="00000000">
      <w:pPr>
        <w:ind w:left="400"/>
      </w:pPr>
      <w:r>
        <w:rPr>
          <w:sz w:val="20"/>
        </w:rPr>
        <w:t>Value = 1.0 Label = Strongly disagree</w:t>
      </w:r>
    </w:p>
    <w:p w14:paraId="74542487" w14:textId="77777777" w:rsidR="00861390" w:rsidRDefault="00000000">
      <w:pPr>
        <w:ind w:left="400"/>
      </w:pPr>
      <w:r>
        <w:rPr>
          <w:sz w:val="20"/>
        </w:rPr>
        <w:t>Value = 2.0 Label = Disagree</w:t>
      </w:r>
    </w:p>
    <w:p w14:paraId="5B0A55D6" w14:textId="77777777" w:rsidR="00861390" w:rsidRDefault="00000000">
      <w:pPr>
        <w:ind w:left="400"/>
      </w:pPr>
      <w:r>
        <w:rPr>
          <w:sz w:val="20"/>
        </w:rPr>
        <w:t>Value = 3.0 Label = Neither disagree nor agree</w:t>
      </w:r>
    </w:p>
    <w:p w14:paraId="368BEA41" w14:textId="77777777" w:rsidR="00861390" w:rsidRDefault="00000000">
      <w:pPr>
        <w:ind w:left="400"/>
      </w:pPr>
      <w:r>
        <w:rPr>
          <w:sz w:val="20"/>
        </w:rPr>
        <w:t>Value = 4.0 Label = Agree</w:t>
      </w:r>
    </w:p>
    <w:p w14:paraId="30A68E97" w14:textId="77777777" w:rsidR="00861390" w:rsidRDefault="00000000">
      <w:pPr>
        <w:ind w:left="400"/>
      </w:pPr>
      <w:r>
        <w:rPr>
          <w:sz w:val="20"/>
        </w:rPr>
        <w:t>Value = 5.0 Label = Strongly agree</w:t>
      </w:r>
    </w:p>
    <w:p w14:paraId="00B8FB92" w14:textId="77777777" w:rsidR="00861390" w:rsidRDefault="00000000">
      <w:pPr>
        <w:ind w:left="400"/>
      </w:pPr>
      <w:r>
        <w:rPr>
          <w:sz w:val="20"/>
        </w:rPr>
        <w:t>Value = 99.0 Label = I don't know</w:t>
      </w:r>
    </w:p>
    <w:p w14:paraId="5397B2CE" w14:textId="77777777" w:rsidR="00861390" w:rsidRDefault="00861390"/>
    <w:p w14:paraId="7DB36D76" w14:textId="77777777" w:rsidR="00861390" w:rsidRDefault="00000000">
      <w:r>
        <w:rPr>
          <w:b/>
        </w:rPr>
        <w:t xml:space="preserve">Pos. = 170 Variable = </w:t>
      </w:r>
      <w:proofErr w:type="spellStart"/>
      <w:r>
        <w:rPr>
          <w:b/>
        </w:rPr>
        <w:t>Ability_Bike</w:t>
      </w:r>
      <w:proofErr w:type="spellEnd"/>
      <w:r>
        <w:rPr>
          <w:b/>
        </w:rPr>
        <w:t xml:space="preserve"> </w:t>
      </w:r>
      <w:r>
        <w:rPr>
          <w:i/>
        </w:rPr>
        <w:t>Variable label = I am able to use shared bikes/e-bikes if I want to</w:t>
      </w:r>
    </w:p>
    <w:p w14:paraId="677B515C" w14:textId="79F46E17" w:rsidR="00861390" w:rsidRDefault="00000000">
      <w:r>
        <w:t>This variable is numeric</w:t>
      </w:r>
    </w:p>
    <w:p w14:paraId="00ED1C41" w14:textId="77777777" w:rsidR="00861390" w:rsidRDefault="00000000">
      <w:r>
        <w:t xml:space="preserve">Value label information for </w:t>
      </w:r>
      <w:proofErr w:type="spellStart"/>
      <w:r>
        <w:t>Ability_Bike</w:t>
      </w:r>
      <w:proofErr w:type="spellEnd"/>
    </w:p>
    <w:p w14:paraId="23619752" w14:textId="77777777" w:rsidR="00861390" w:rsidRDefault="00000000">
      <w:pPr>
        <w:ind w:left="400"/>
      </w:pPr>
      <w:r>
        <w:rPr>
          <w:sz w:val="20"/>
        </w:rPr>
        <w:t>Value = 1.0 Label = Strongly disagree</w:t>
      </w:r>
    </w:p>
    <w:p w14:paraId="71F6F6FC" w14:textId="77777777" w:rsidR="00861390" w:rsidRDefault="00000000">
      <w:pPr>
        <w:ind w:left="400"/>
      </w:pPr>
      <w:r>
        <w:rPr>
          <w:sz w:val="20"/>
        </w:rPr>
        <w:t>Value = 2.0 Label = Disagree</w:t>
      </w:r>
    </w:p>
    <w:p w14:paraId="2A6E10DB" w14:textId="77777777" w:rsidR="00861390" w:rsidRDefault="00000000">
      <w:pPr>
        <w:ind w:left="400"/>
      </w:pPr>
      <w:r>
        <w:rPr>
          <w:sz w:val="20"/>
        </w:rPr>
        <w:t>Value = 3.0 Label = Neither disagree nor agree</w:t>
      </w:r>
    </w:p>
    <w:p w14:paraId="5B89619F" w14:textId="77777777" w:rsidR="00861390" w:rsidRDefault="00000000">
      <w:pPr>
        <w:ind w:left="400"/>
      </w:pPr>
      <w:r>
        <w:rPr>
          <w:sz w:val="20"/>
        </w:rPr>
        <w:t>Value = 4.0 Label = Agree</w:t>
      </w:r>
    </w:p>
    <w:p w14:paraId="4072F637" w14:textId="77777777" w:rsidR="00861390" w:rsidRDefault="00000000">
      <w:pPr>
        <w:ind w:left="400"/>
      </w:pPr>
      <w:r>
        <w:rPr>
          <w:sz w:val="20"/>
        </w:rPr>
        <w:t>Value = 5.0 Label = Strongly agree</w:t>
      </w:r>
    </w:p>
    <w:p w14:paraId="155C7393" w14:textId="77777777" w:rsidR="00861390" w:rsidRDefault="00000000">
      <w:pPr>
        <w:ind w:left="400"/>
      </w:pPr>
      <w:r>
        <w:rPr>
          <w:sz w:val="20"/>
        </w:rPr>
        <w:t>Value = 99.0 Label = I don't know</w:t>
      </w:r>
    </w:p>
    <w:p w14:paraId="16CA8ED8" w14:textId="77777777" w:rsidR="00861390" w:rsidRDefault="00861390"/>
    <w:p w14:paraId="73D6B009" w14:textId="77777777" w:rsidR="00861390" w:rsidRDefault="00000000">
      <w:r>
        <w:rPr>
          <w:b/>
        </w:rPr>
        <w:lastRenderedPageBreak/>
        <w:t xml:space="preserve">Pos. = 171 Variable = </w:t>
      </w:r>
      <w:proofErr w:type="spellStart"/>
      <w:r>
        <w:rPr>
          <w:b/>
        </w:rPr>
        <w:t>Ability_Bike_With_Others</w:t>
      </w:r>
      <w:proofErr w:type="spellEnd"/>
      <w:r>
        <w:rPr>
          <w:b/>
        </w:rPr>
        <w:t xml:space="preserve"> </w:t>
      </w:r>
      <w:r>
        <w:rPr>
          <w:i/>
        </w:rPr>
        <w:t>Variable label = I am able to use shared bikes/e-bikes while travelling with others</w:t>
      </w:r>
    </w:p>
    <w:p w14:paraId="0E2C329F" w14:textId="3130712D" w:rsidR="00861390" w:rsidRDefault="00000000">
      <w:r>
        <w:t>This variable is numeric</w:t>
      </w:r>
    </w:p>
    <w:p w14:paraId="509EC039" w14:textId="77777777" w:rsidR="00861390" w:rsidRDefault="00000000">
      <w:r>
        <w:t xml:space="preserve">Value label information for </w:t>
      </w:r>
      <w:proofErr w:type="spellStart"/>
      <w:r>
        <w:t>Ability_Bike_With_Others</w:t>
      </w:r>
      <w:proofErr w:type="spellEnd"/>
    </w:p>
    <w:p w14:paraId="754128F7" w14:textId="77777777" w:rsidR="00861390" w:rsidRDefault="00000000">
      <w:pPr>
        <w:ind w:left="400"/>
      </w:pPr>
      <w:r>
        <w:rPr>
          <w:sz w:val="20"/>
        </w:rPr>
        <w:t>Value = 1.0 Label = Strongly disagree</w:t>
      </w:r>
    </w:p>
    <w:p w14:paraId="5FCD78E6" w14:textId="77777777" w:rsidR="00861390" w:rsidRDefault="00000000">
      <w:pPr>
        <w:ind w:left="400"/>
      </w:pPr>
      <w:r>
        <w:rPr>
          <w:sz w:val="20"/>
        </w:rPr>
        <w:t>Value = 2.0 Label = Disagree</w:t>
      </w:r>
    </w:p>
    <w:p w14:paraId="68A4026B" w14:textId="77777777" w:rsidR="00861390" w:rsidRDefault="00000000">
      <w:pPr>
        <w:ind w:left="400"/>
      </w:pPr>
      <w:r>
        <w:rPr>
          <w:sz w:val="20"/>
        </w:rPr>
        <w:t>Value = 3.0 Label = Neither disagree nor agree</w:t>
      </w:r>
    </w:p>
    <w:p w14:paraId="76FDAE2A" w14:textId="77777777" w:rsidR="00861390" w:rsidRDefault="00000000">
      <w:pPr>
        <w:ind w:left="400"/>
      </w:pPr>
      <w:r>
        <w:rPr>
          <w:sz w:val="20"/>
        </w:rPr>
        <w:t>Value = 4.0 Label = Agree</w:t>
      </w:r>
    </w:p>
    <w:p w14:paraId="7D0F85A7" w14:textId="77777777" w:rsidR="00861390" w:rsidRDefault="00000000">
      <w:pPr>
        <w:ind w:left="400"/>
      </w:pPr>
      <w:r>
        <w:rPr>
          <w:sz w:val="20"/>
        </w:rPr>
        <w:t>Value = 5.0 Label = Strongly agree</w:t>
      </w:r>
    </w:p>
    <w:p w14:paraId="5787565F" w14:textId="77777777" w:rsidR="00861390" w:rsidRDefault="00000000">
      <w:pPr>
        <w:ind w:left="400"/>
      </w:pPr>
      <w:r>
        <w:rPr>
          <w:sz w:val="20"/>
        </w:rPr>
        <w:t>Value = 99.0 Label = I don't know</w:t>
      </w:r>
    </w:p>
    <w:p w14:paraId="7E095A57" w14:textId="77777777" w:rsidR="00861390" w:rsidRDefault="00861390"/>
    <w:p w14:paraId="47DBC805" w14:textId="77777777" w:rsidR="00861390" w:rsidRDefault="00000000">
      <w:r>
        <w:rPr>
          <w:b/>
        </w:rPr>
        <w:t xml:space="preserve">Pos. = 172 Variable = </w:t>
      </w:r>
      <w:proofErr w:type="spellStart"/>
      <w:r>
        <w:rPr>
          <w:b/>
        </w:rPr>
        <w:t>Avail_Transport</w:t>
      </w:r>
      <w:proofErr w:type="spellEnd"/>
      <w:r>
        <w:rPr>
          <w:b/>
        </w:rPr>
        <w:t xml:space="preserve"> </w:t>
      </w:r>
      <w:r>
        <w:rPr>
          <w:i/>
        </w:rPr>
        <w:t>Variable label = There is always a transport option available to me at the times I need it</w:t>
      </w:r>
    </w:p>
    <w:p w14:paraId="559550F1" w14:textId="2A7298E6" w:rsidR="00861390" w:rsidRDefault="00000000">
      <w:r>
        <w:t>This variable is numeric</w:t>
      </w:r>
    </w:p>
    <w:p w14:paraId="5C4F0152" w14:textId="77777777" w:rsidR="00861390" w:rsidRDefault="00000000">
      <w:r>
        <w:t xml:space="preserve">Value label information for </w:t>
      </w:r>
      <w:proofErr w:type="spellStart"/>
      <w:r>
        <w:t>Avail_Transport</w:t>
      </w:r>
      <w:proofErr w:type="spellEnd"/>
    </w:p>
    <w:p w14:paraId="5DF28379" w14:textId="77777777" w:rsidR="00861390" w:rsidRDefault="00000000">
      <w:pPr>
        <w:ind w:left="400"/>
      </w:pPr>
      <w:r>
        <w:rPr>
          <w:sz w:val="20"/>
        </w:rPr>
        <w:t>Value = 1.0 Label = Strongly disagree</w:t>
      </w:r>
    </w:p>
    <w:p w14:paraId="3BAAAD3F" w14:textId="77777777" w:rsidR="00861390" w:rsidRDefault="00000000">
      <w:pPr>
        <w:ind w:left="400"/>
      </w:pPr>
      <w:r>
        <w:rPr>
          <w:sz w:val="20"/>
        </w:rPr>
        <w:t>Value = 2.0 Label = Disagree</w:t>
      </w:r>
    </w:p>
    <w:p w14:paraId="1DC52022" w14:textId="77777777" w:rsidR="00861390" w:rsidRDefault="00000000">
      <w:pPr>
        <w:ind w:left="400"/>
      </w:pPr>
      <w:r>
        <w:rPr>
          <w:sz w:val="20"/>
        </w:rPr>
        <w:t>Value = 3.0 Label = Neither disagree nor agree</w:t>
      </w:r>
    </w:p>
    <w:p w14:paraId="2E6E6E74" w14:textId="77777777" w:rsidR="00861390" w:rsidRDefault="00000000">
      <w:pPr>
        <w:ind w:left="400"/>
      </w:pPr>
      <w:r>
        <w:rPr>
          <w:sz w:val="20"/>
        </w:rPr>
        <w:t>Value = 4.0 Label = Agree</w:t>
      </w:r>
    </w:p>
    <w:p w14:paraId="5D901129" w14:textId="77777777" w:rsidR="00861390" w:rsidRDefault="00000000">
      <w:pPr>
        <w:ind w:left="400"/>
      </w:pPr>
      <w:r>
        <w:rPr>
          <w:sz w:val="20"/>
        </w:rPr>
        <w:t>Value = 5.0 Label = Strongly agree</w:t>
      </w:r>
    </w:p>
    <w:p w14:paraId="7AEF347F" w14:textId="77777777" w:rsidR="00861390" w:rsidRDefault="00000000">
      <w:pPr>
        <w:ind w:left="400"/>
      </w:pPr>
      <w:r>
        <w:rPr>
          <w:sz w:val="20"/>
        </w:rPr>
        <w:t>Value = 99.0 Label = I don't know</w:t>
      </w:r>
    </w:p>
    <w:p w14:paraId="45BDEDD6" w14:textId="77777777" w:rsidR="00861390" w:rsidRDefault="00861390"/>
    <w:p w14:paraId="225A14C5" w14:textId="77777777" w:rsidR="00861390" w:rsidRDefault="00000000">
      <w:r>
        <w:rPr>
          <w:b/>
        </w:rPr>
        <w:t xml:space="preserve">Pos. = 173 Variable = </w:t>
      </w:r>
      <w:proofErr w:type="spellStart"/>
      <w:r>
        <w:rPr>
          <w:b/>
        </w:rPr>
        <w:t>Physical_Cond_Transport</w:t>
      </w:r>
      <w:proofErr w:type="spellEnd"/>
      <w:r>
        <w:rPr>
          <w:b/>
        </w:rPr>
        <w:t xml:space="preserve"> </w:t>
      </w:r>
      <w:r>
        <w:rPr>
          <w:i/>
        </w:rPr>
        <w:t>Variable label = I can usually travel in a way that is suited to my physical condition &amp; abilities</w:t>
      </w:r>
    </w:p>
    <w:p w14:paraId="74DB7DDD" w14:textId="09608953" w:rsidR="00861390" w:rsidRDefault="00000000">
      <w:r>
        <w:t>This variable is numeric</w:t>
      </w:r>
    </w:p>
    <w:p w14:paraId="23787F3F" w14:textId="77777777" w:rsidR="00861390" w:rsidRDefault="00000000">
      <w:r>
        <w:t xml:space="preserve">Value label information for </w:t>
      </w:r>
      <w:proofErr w:type="spellStart"/>
      <w:r>
        <w:t>Physical_Cond_Transport</w:t>
      </w:r>
      <w:proofErr w:type="spellEnd"/>
    </w:p>
    <w:p w14:paraId="60B66662" w14:textId="77777777" w:rsidR="00861390" w:rsidRDefault="00000000">
      <w:pPr>
        <w:ind w:left="400"/>
      </w:pPr>
      <w:r>
        <w:rPr>
          <w:sz w:val="20"/>
        </w:rPr>
        <w:t>Value = 1.0 Label = Strongly disagree</w:t>
      </w:r>
    </w:p>
    <w:p w14:paraId="508296EA" w14:textId="77777777" w:rsidR="00861390" w:rsidRDefault="00000000">
      <w:pPr>
        <w:ind w:left="400"/>
      </w:pPr>
      <w:r>
        <w:rPr>
          <w:sz w:val="20"/>
        </w:rPr>
        <w:t>Value = 2.0 Label = Disagree</w:t>
      </w:r>
    </w:p>
    <w:p w14:paraId="3CE47CA1" w14:textId="77777777" w:rsidR="00861390" w:rsidRDefault="00000000">
      <w:pPr>
        <w:ind w:left="400"/>
      </w:pPr>
      <w:r>
        <w:rPr>
          <w:sz w:val="20"/>
        </w:rPr>
        <w:lastRenderedPageBreak/>
        <w:t>Value = 3.0 Label = Neither disagree nor agree</w:t>
      </w:r>
    </w:p>
    <w:p w14:paraId="248DFC5D" w14:textId="77777777" w:rsidR="00861390" w:rsidRDefault="00000000">
      <w:pPr>
        <w:ind w:left="400"/>
      </w:pPr>
      <w:r>
        <w:rPr>
          <w:sz w:val="20"/>
        </w:rPr>
        <w:t>Value = 4.0 Label = Agree</w:t>
      </w:r>
    </w:p>
    <w:p w14:paraId="76174763" w14:textId="77777777" w:rsidR="00861390" w:rsidRDefault="00000000">
      <w:pPr>
        <w:ind w:left="400"/>
      </w:pPr>
      <w:r>
        <w:rPr>
          <w:sz w:val="20"/>
        </w:rPr>
        <w:t>Value = 5.0 Label = Strongly agree</w:t>
      </w:r>
    </w:p>
    <w:p w14:paraId="761A855E" w14:textId="77777777" w:rsidR="00861390" w:rsidRDefault="00000000">
      <w:pPr>
        <w:ind w:left="400"/>
      </w:pPr>
      <w:r>
        <w:rPr>
          <w:sz w:val="20"/>
        </w:rPr>
        <w:t>Value = 99.0 Label = I don't know</w:t>
      </w:r>
    </w:p>
    <w:p w14:paraId="727B5045" w14:textId="77777777" w:rsidR="00861390" w:rsidRDefault="00861390"/>
    <w:p w14:paraId="7FC36145" w14:textId="77777777" w:rsidR="00861390" w:rsidRDefault="00000000">
      <w:r>
        <w:rPr>
          <w:b/>
        </w:rPr>
        <w:t xml:space="preserve">Pos. = 174 Variable = </w:t>
      </w:r>
      <w:proofErr w:type="spellStart"/>
      <w:r>
        <w:rPr>
          <w:b/>
        </w:rPr>
        <w:t>Multi_Opt_Home</w:t>
      </w:r>
      <w:proofErr w:type="spellEnd"/>
      <w:r>
        <w:rPr>
          <w:b/>
        </w:rPr>
        <w:t xml:space="preserve"> </w:t>
      </w:r>
      <w:r>
        <w:rPr>
          <w:i/>
        </w:rPr>
        <w:t>Variable label = I always have more than one transport options while travelling from home to my regular destinations &amp; activities</w:t>
      </w:r>
    </w:p>
    <w:p w14:paraId="05779E2A" w14:textId="5780D97E" w:rsidR="00861390" w:rsidRDefault="00000000">
      <w:r>
        <w:t>This variable is numeric</w:t>
      </w:r>
    </w:p>
    <w:p w14:paraId="58FB5BBE" w14:textId="77777777" w:rsidR="00861390" w:rsidRDefault="00000000">
      <w:r>
        <w:t xml:space="preserve">Value label information for </w:t>
      </w:r>
      <w:proofErr w:type="spellStart"/>
      <w:r>
        <w:t>Multi_Opt_Home</w:t>
      </w:r>
      <w:proofErr w:type="spellEnd"/>
    </w:p>
    <w:p w14:paraId="3DFB617D" w14:textId="77777777" w:rsidR="00861390" w:rsidRDefault="00000000">
      <w:pPr>
        <w:ind w:left="400"/>
      </w:pPr>
      <w:r>
        <w:rPr>
          <w:sz w:val="20"/>
        </w:rPr>
        <w:t>Value = 1.0 Label = Strongly disagree</w:t>
      </w:r>
    </w:p>
    <w:p w14:paraId="6FD7CD9A" w14:textId="77777777" w:rsidR="00861390" w:rsidRDefault="00000000">
      <w:pPr>
        <w:ind w:left="400"/>
      </w:pPr>
      <w:r>
        <w:rPr>
          <w:sz w:val="20"/>
        </w:rPr>
        <w:t>Value = 2.0 Label = Disagree</w:t>
      </w:r>
    </w:p>
    <w:p w14:paraId="44F77AF1" w14:textId="77777777" w:rsidR="00861390" w:rsidRDefault="00000000">
      <w:pPr>
        <w:ind w:left="400"/>
      </w:pPr>
      <w:r>
        <w:rPr>
          <w:sz w:val="20"/>
        </w:rPr>
        <w:t>Value = 3.0 Label = Neither disagree nor agree</w:t>
      </w:r>
    </w:p>
    <w:p w14:paraId="65343BE7" w14:textId="77777777" w:rsidR="00861390" w:rsidRDefault="00000000">
      <w:pPr>
        <w:ind w:left="400"/>
      </w:pPr>
      <w:r>
        <w:rPr>
          <w:sz w:val="20"/>
        </w:rPr>
        <w:t>Value = 4.0 Label = Agree</w:t>
      </w:r>
    </w:p>
    <w:p w14:paraId="1FEAEA48" w14:textId="77777777" w:rsidR="00861390" w:rsidRDefault="00000000">
      <w:pPr>
        <w:ind w:left="400"/>
      </w:pPr>
      <w:r>
        <w:rPr>
          <w:sz w:val="20"/>
        </w:rPr>
        <w:t>Value = 5.0 Label = Strongly agree</w:t>
      </w:r>
    </w:p>
    <w:p w14:paraId="122A8C13" w14:textId="77777777" w:rsidR="00861390" w:rsidRDefault="00000000">
      <w:pPr>
        <w:ind w:left="400"/>
      </w:pPr>
      <w:r>
        <w:rPr>
          <w:sz w:val="20"/>
        </w:rPr>
        <w:t>Value = 99.0 Label = I don't know</w:t>
      </w:r>
    </w:p>
    <w:p w14:paraId="054C660F" w14:textId="77777777" w:rsidR="00861390" w:rsidRDefault="00861390"/>
    <w:p w14:paraId="5EF406EB" w14:textId="77777777" w:rsidR="00861390" w:rsidRDefault="00000000">
      <w:r>
        <w:rPr>
          <w:b/>
        </w:rPr>
        <w:t xml:space="preserve">Pos. = 175 Variable = </w:t>
      </w:r>
      <w:proofErr w:type="spellStart"/>
      <w:r>
        <w:rPr>
          <w:b/>
        </w:rPr>
        <w:t>Tech_Difficulty</w:t>
      </w:r>
      <w:proofErr w:type="spellEnd"/>
      <w:r>
        <w:rPr>
          <w:b/>
        </w:rPr>
        <w:t xml:space="preserve"> </w:t>
      </w:r>
      <w:r>
        <w:rPr>
          <w:i/>
        </w:rPr>
        <w:t>Variable label = I have difficulties using transport-related apps (such as Uber and Get Me There) on smart phones</w:t>
      </w:r>
    </w:p>
    <w:p w14:paraId="52BA4B6C" w14:textId="0524944A" w:rsidR="00861390" w:rsidRDefault="00000000">
      <w:r>
        <w:t>This variable is numeric</w:t>
      </w:r>
    </w:p>
    <w:p w14:paraId="4FEC5735" w14:textId="77777777" w:rsidR="00861390" w:rsidRDefault="00000000">
      <w:r>
        <w:t xml:space="preserve">Value label information for </w:t>
      </w:r>
      <w:proofErr w:type="spellStart"/>
      <w:r>
        <w:t>Tech_Difficulty</w:t>
      </w:r>
      <w:proofErr w:type="spellEnd"/>
    </w:p>
    <w:p w14:paraId="38DA7873" w14:textId="77777777" w:rsidR="00861390" w:rsidRDefault="00000000">
      <w:pPr>
        <w:ind w:left="400"/>
      </w:pPr>
      <w:r>
        <w:rPr>
          <w:sz w:val="20"/>
        </w:rPr>
        <w:t>Value = 1.0 Label = Strongly disagree</w:t>
      </w:r>
    </w:p>
    <w:p w14:paraId="304BB8B5" w14:textId="77777777" w:rsidR="00861390" w:rsidRDefault="00000000">
      <w:pPr>
        <w:ind w:left="400"/>
      </w:pPr>
      <w:r>
        <w:rPr>
          <w:sz w:val="20"/>
        </w:rPr>
        <w:t>Value = 2.0 Label = Disagree</w:t>
      </w:r>
    </w:p>
    <w:p w14:paraId="63F9C4EE" w14:textId="77777777" w:rsidR="00861390" w:rsidRDefault="00000000">
      <w:pPr>
        <w:ind w:left="400"/>
      </w:pPr>
      <w:r>
        <w:rPr>
          <w:sz w:val="20"/>
        </w:rPr>
        <w:t>Value = 3.0 Label = Neither disagree nor agree</w:t>
      </w:r>
    </w:p>
    <w:p w14:paraId="0004BBC0" w14:textId="77777777" w:rsidR="00861390" w:rsidRDefault="00000000">
      <w:pPr>
        <w:ind w:left="400"/>
      </w:pPr>
      <w:r>
        <w:rPr>
          <w:sz w:val="20"/>
        </w:rPr>
        <w:t>Value = 4.0 Label = Agree</w:t>
      </w:r>
    </w:p>
    <w:p w14:paraId="50A36DB2" w14:textId="77777777" w:rsidR="00861390" w:rsidRDefault="00000000">
      <w:pPr>
        <w:ind w:left="400"/>
      </w:pPr>
      <w:r>
        <w:rPr>
          <w:sz w:val="20"/>
        </w:rPr>
        <w:t>Value = 5.0 Label = Strongly agree</w:t>
      </w:r>
    </w:p>
    <w:p w14:paraId="28B4214E" w14:textId="77777777" w:rsidR="00861390" w:rsidRDefault="00000000">
      <w:pPr>
        <w:ind w:left="400"/>
      </w:pPr>
      <w:r>
        <w:rPr>
          <w:sz w:val="20"/>
        </w:rPr>
        <w:t>Value = 99.0 Label = I don't know</w:t>
      </w:r>
    </w:p>
    <w:p w14:paraId="216E744C" w14:textId="77777777" w:rsidR="00861390" w:rsidRDefault="00861390"/>
    <w:p w14:paraId="25703B9D" w14:textId="77777777" w:rsidR="00861390" w:rsidRDefault="00000000">
      <w:r>
        <w:rPr>
          <w:b/>
        </w:rPr>
        <w:lastRenderedPageBreak/>
        <w:t xml:space="preserve">Pos. = 176 Variable = </w:t>
      </w:r>
      <w:proofErr w:type="spellStart"/>
      <w:r>
        <w:rPr>
          <w:b/>
        </w:rPr>
        <w:t>Info_Difficulty</w:t>
      </w:r>
      <w:proofErr w:type="spellEnd"/>
      <w:r>
        <w:rPr>
          <w:b/>
        </w:rPr>
        <w:t xml:space="preserve"> </w:t>
      </w:r>
      <w:r>
        <w:rPr>
          <w:i/>
        </w:rPr>
        <w:t>Variable label = I have difficulties getting information about available transport services</w:t>
      </w:r>
    </w:p>
    <w:p w14:paraId="5DABABC2" w14:textId="6759825E" w:rsidR="00861390" w:rsidRDefault="00000000">
      <w:r>
        <w:t>This variable is numeric</w:t>
      </w:r>
    </w:p>
    <w:p w14:paraId="1DE91462" w14:textId="77777777" w:rsidR="00861390" w:rsidRDefault="00000000">
      <w:r>
        <w:t xml:space="preserve">Value label information for </w:t>
      </w:r>
      <w:proofErr w:type="spellStart"/>
      <w:r>
        <w:t>Info_Difficulty</w:t>
      </w:r>
      <w:proofErr w:type="spellEnd"/>
    </w:p>
    <w:p w14:paraId="11BFC474" w14:textId="77777777" w:rsidR="00861390" w:rsidRDefault="00000000">
      <w:pPr>
        <w:ind w:left="400"/>
      </w:pPr>
      <w:r>
        <w:rPr>
          <w:sz w:val="20"/>
        </w:rPr>
        <w:t>Value = 1.0 Label = Strongly disagree</w:t>
      </w:r>
    </w:p>
    <w:p w14:paraId="04E0493F" w14:textId="77777777" w:rsidR="00861390" w:rsidRDefault="00000000">
      <w:pPr>
        <w:ind w:left="400"/>
      </w:pPr>
      <w:r>
        <w:rPr>
          <w:sz w:val="20"/>
        </w:rPr>
        <w:t>Value = 2.0 Label = Disagree</w:t>
      </w:r>
    </w:p>
    <w:p w14:paraId="2B66A4B8" w14:textId="77777777" w:rsidR="00861390" w:rsidRDefault="00000000">
      <w:pPr>
        <w:ind w:left="400"/>
      </w:pPr>
      <w:r>
        <w:rPr>
          <w:sz w:val="20"/>
        </w:rPr>
        <w:t>Value = 3.0 Label = Neither disagree nor agree</w:t>
      </w:r>
    </w:p>
    <w:p w14:paraId="1BC9EE7A" w14:textId="77777777" w:rsidR="00861390" w:rsidRDefault="00000000">
      <w:pPr>
        <w:ind w:left="400"/>
      </w:pPr>
      <w:r>
        <w:rPr>
          <w:sz w:val="20"/>
        </w:rPr>
        <w:t>Value = 4.0 Label = Agree</w:t>
      </w:r>
    </w:p>
    <w:p w14:paraId="2CCE8AAC" w14:textId="77777777" w:rsidR="00861390" w:rsidRDefault="00000000">
      <w:pPr>
        <w:ind w:left="400"/>
      </w:pPr>
      <w:r>
        <w:rPr>
          <w:sz w:val="20"/>
        </w:rPr>
        <w:t>Value = 5.0 Label = Strongly agree</w:t>
      </w:r>
    </w:p>
    <w:p w14:paraId="0AAAC5D9" w14:textId="77777777" w:rsidR="00861390" w:rsidRDefault="00000000">
      <w:pPr>
        <w:ind w:left="400"/>
      </w:pPr>
      <w:r>
        <w:rPr>
          <w:sz w:val="20"/>
        </w:rPr>
        <w:t>Value = 99.0 Label = I don't know</w:t>
      </w:r>
    </w:p>
    <w:p w14:paraId="5474D5BF" w14:textId="77777777" w:rsidR="00861390" w:rsidRDefault="00861390"/>
    <w:p w14:paraId="2138D7E8" w14:textId="77777777" w:rsidR="00861390" w:rsidRDefault="00000000">
      <w:r>
        <w:rPr>
          <w:b/>
        </w:rPr>
        <w:t xml:space="preserve">Pos. = 177 Variable = </w:t>
      </w:r>
      <w:proofErr w:type="spellStart"/>
      <w:r>
        <w:rPr>
          <w:b/>
        </w:rPr>
        <w:t>Depend_Transport</w:t>
      </w:r>
      <w:proofErr w:type="spellEnd"/>
      <w:r>
        <w:rPr>
          <w:b/>
        </w:rPr>
        <w:t xml:space="preserve"> </w:t>
      </w:r>
      <w:r>
        <w:rPr>
          <w:i/>
        </w:rPr>
        <w:t>Variable label = I have to rely on others for transport in life</w:t>
      </w:r>
    </w:p>
    <w:p w14:paraId="1CBF98C1" w14:textId="6FEB45C9" w:rsidR="00861390" w:rsidRDefault="00000000">
      <w:r>
        <w:t>This variable is numeric</w:t>
      </w:r>
    </w:p>
    <w:p w14:paraId="7D53E3CD" w14:textId="77777777" w:rsidR="00861390" w:rsidRDefault="00000000">
      <w:r>
        <w:t xml:space="preserve">Value label information for </w:t>
      </w:r>
      <w:proofErr w:type="spellStart"/>
      <w:r>
        <w:t>Depend_Transport</w:t>
      </w:r>
      <w:proofErr w:type="spellEnd"/>
    </w:p>
    <w:p w14:paraId="16571873" w14:textId="77777777" w:rsidR="00861390" w:rsidRDefault="00000000">
      <w:pPr>
        <w:ind w:left="400"/>
      </w:pPr>
      <w:r>
        <w:rPr>
          <w:sz w:val="20"/>
        </w:rPr>
        <w:t>Value = 1.0 Label = Strongly disagree</w:t>
      </w:r>
    </w:p>
    <w:p w14:paraId="2651B9B0" w14:textId="77777777" w:rsidR="00861390" w:rsidRDefault="00000000">
      <w:pPr>
        <w:ind w:left="400"/>
      </w:pPr>
      <w:r>
        <w:rPr>
          <w:sz w:val="20"/>
        </w:rPr>
        <w:t>Value = 2.0 Label = Disagree</w:t>
      </w:r>
    </w:p>
    <w:p w14:paraId="284D5A79" w14:textId="77777777" w:rsidR="00861390" w:rsidRDefault="00000000">
      <w:pPr>
        <w:ind w:left="400"/>
      </w:pPr>
      <w:r>
        <w:rPr>
          <w:sz w:val="20"/>
        </w:rPr>
        <w:t>Value = 3.0 Label = Neither disagree nor agree</w:t>
      </w:r>
    </w:p>
    <w:p w14:paraId="3A949D03" w14:textId="77777777" w:rsidR="00861390" w:rsidRDefault="00000000">
      <w:pPr>
        <w:ind w:left="400"/>
      </w:pPr>
      <w:r>
        <w:rPr>
          <w:sz w:val="20"/>
        </w:rPr>
        <w:t>Value = 4.0 Label = Agree</w:t>
      </w:r>
    </w:p>
    <w:p w14:paraId="725859BF" w14:textId="77777777" w:rsidR="00861390" w:rsidRDefault="00000000">
      <w:pPr>
        <w:ind w:left="400"/>
      </w:pPr>
      <w:r>
        <w:rPr>
          <w:sz w:val="20"/>
        </w:rPr>
        <w:t>Value = 5.0 Label = Strongly agree</w:t>
      </w:r>
    </w:p>
    <w:p w14:paraId="4277F68A" w14:textId="77777777" w:rsidR="00861390" w:rsidRDefault="00000000">
      <w:pPr>
        <w:ind w:left="400"/>
      </w:pPr>
      <w:r>
        <w:rPr>
          <w:sz w:val="20"/>
        </w:rPr>
        <w:t>Value = 99.0 Label = I don't know</w:t>
      </w:r>
    </w:p>
    <w:p w14:paraId="0F39D33E" w14:textId="77777777" w:rsidR="00861390" w:rsidRDefault="00861390"/>
    <w:p w14:paraId="3869B376" w14:textId="77777777" w:rsidR="00861390" w:rsidRDefault="00000000">
      <w:r>
        <w:rPr>
          <w:b/>
        </w:rPr>
        <w:t xml:space="preserve">Pos. = 178 Variable = </w:t>
      </w:r>
      <w:proofErr w:type="spellStart"/>
      <w:r>
        <w:rPr>
          <w:b/>
        </w:rPr>
        <w:t>Reach_Dest</w:t>
      </w:r>
      <w:proofErr w:type="spellEnd"/>
      <w:r>
        <w:rPr>
          <w:b/>
        </w:rPr>
        <w:t xml:space="preserve"> </w:t>
      </w:r>
      <w:r>
        <w:rPr>
          <w:i/>
        </w:rPr>
        <w:t>Variable label = I can easily reach all my regular destinations &amp; activities</w:t>
      </w:r>
    </w:p>
    <w:p w14:paraId="4A1689B6" w14:textId="2FE1109A" w:rsidR="00861390" w:rsidRDefault="00000000">
      <w:r>
        <w:t>This variable is numeric</w:t>
      </w:r>
    </w:p>
    <w:p w14:paraId="5DADEEC5" w14:textId="77777777" w:rsidR="00861390" w:rsidRDefault="00000000">
      <w:r>
        <w:t xml:space="preserve">Value label information for </w:t>
      </w:r>
      <w:proofErr w:type="spellStart"/>
      <w:r>
        <w:t>Reach_Dest</w:t>
      </w:r>
      <w:proofErr w:type="spellEnd"/>
    </w:p>
    <w:p w14:paraId="74ADEBBB" w14:textId="77777777" w:rsidR="00861390" w:rsidRDefault="00000000">
      <w:pPr>
        <w:ind w:left="400"/>
      </w:pPr>
      <w:r>
        <w:rPr>
          <w:sz w:val="20"/>
        </w:rPr>
        <w:t>Value = 1.0 Label = Strongly disagree</w:t>
      </w:r>
    </w:p>
    <w:p w14:paraId="4F3961EA" w14:textId="77777777" w:rsidR="00861390" w:rsidRDefault="00000000">
      <w:pPr>
        <w:ind w:left="400"/>
      </w:pPr>
      <w:r>
        <w:rPr>
          <w:sz w:val="20"/>
        </w:rPr>
        <w:t>Value = 2.0 Label = Disagree</w:t>
      </w:r>
    </w:p>
    <w:p w14:paraId="676E26F2" w14:textId="77777777" w:rsidR="00861390" w:rsidRDefault="00000000">
      <w:pPr>
        <w:ind w:left="400"/>
      </w:pPr>
      <w:r>
        <w:rPr>
          <w:sz w:val="20"/>
        </w:rPr>
        <w:lastRenderedPageBreak/>
        <w:t>Value = 3.0 Label = Neither disagree nor agree</w:t>
      </w:r>
    </w:p>
    <w:p w14:paraId="07D9030F" w14:textId="77777777" w:rsidR="00861390" w:rsidRDefault="00000000">
      <w:pPr>
        <w:ind w:left="400"/>
      </w:pPr>
      <w:r>
        <w:rPr>
          <w:sz w:val="20"/>
        </w:rPr>
        <w:t>Value = 4.0 Label = Agree</w:t>
      </w:r>
    </w:p>
    <w:p w14:paraId="2B571491" w14:textId="77777777" w:rsidR="00861390" w:rsidRDefault="00000000">
      <w:pPr>
        <w:ind w:left="400"/>
      </w:pPr>
      <w:r>
        <w:rPr>
          <w:sz w:val="20"/>
        </w:rPr>
        <w:t>Value = 5.0 Label = Strongly agree</w:t>
      </w:r>
    </w:p>
    <w:p w14:paraId="46BCC868" w14:textId="77777777" w:rsidR="00861390" w:rsidRDefault="00000000">
      <w:pPr>
        <w:ind w:left="400"/>
      </w:pPr>
      <w:r>
        <w:rPr>
          <w:sz w:val="20"/>
        </w:rPr>
        <w:t>Value = 99.0 Label = I don't know</w:t>
      </w:r>
    </w:p>
    <w:p w14:paraId="53610D6E" w14:textId="77777777" w:rsidR="00861390" w:rsidRDefault="00861390"/>
    <w:p w14:paraId="4D4D1205" w14:textId="77777777" w:rsidR="00861390" w:rsidRDefault="00000000">
      <w:r>
        <w:rPr>
          <w:b/>
        </w:rPr>
        <w:t xml:space="preserve">Pos. = 179 Variable = </w:t>
      </w:r>
      <w:proofErr w:type="spellStart"/>
      <w:r>
        <w:rPr>
          <w:b/>
        </w:rPr>
        <w:t>Reach_Work</w:t>
      </w:r>
      <w:proofErr w:type="spellEnd"/>
      <w:r>
        <w:rPr>
          <w:b/>
        </w:rPr>
        <w:t xml:space="preserve"> </w:t>
      </w:r>
      <w:r>
        <w:rPr>
          <w:i/>
        </w:rPr>
        <w:t>Variable label = I can easily reach my workplace (or place of education) in my ideal travel time</w:t>
      </w:r>
    </w:p>
    <w:p w14:paraId="20B93A96" w14:textId="6846C307" w:rsidR="00861390" w:rsidRDefault="00000000">
      <w:r>
        <w:t>This variable is numeric</w:t>
      </w:r>
    </w:p>
    <w:p w14:paraId="7D094E20" w14:textId="77777777" w:rsidR="00861390" w:rsidRDefault="00000000">
      <w:r>
        <w:t xml:space="preserve">Value label information for </w:t>
      </w:r>
      <w:proofErr w:type="spellStart"/>
      <w:r>
        <w:t>Reach_Work</w:t>
      </w:r>
      <w:proofErr w:type="spellEnd"/>
    </w:p>
    <w:p w14:paraId="69072652" w14:textId="77777777" w:rsidR="00861390" w:rsidRDefault="00000000">
      <w:pPr>
        <w:ind w:left="400"/>
      </w:pPr>
      <w:r>
        <w:rPr>
          <w:sz w:val="20"/>
        </w:rPr>
        <w:t>Value = 1.0 Label = Strongly disagree</w:t>
      </w:r>
    </w:p>
    <w:p w14:paraId="52560C01" w14:textId="77777777" w:rsidR="00861390" w:rsidRDefault="00000000">
      <w:pPr>
        <w:ind w:left="400"/>
      </w:pPr>
      <w:r>
        <w:rPr>
          <w:sz w:val="20"/>
        </w:rPr>
        <w:t>Value = 2.0 Label = Disagree</w:t>
      </w:r>
    </w:p>
    <w:p w14:paraId="4A1751A3" w14:textId="77777777" w:rsidR="00861390" w:rsidRDefault="00000000">
      <w:pPr>
        <w:ind w:left="400"/>
      </w:pPr>
      <w:r>
        <w:rPr>
          <w:sz w:val="20"/>
        </w:rPr>
        <w:t>Value = 3.0 Label = Neither disagree nor agree</w:t>
      </w:r>
    </w:p>
    <w:p w14:paraId="7BA3BACB" w14:textId="77777777" w:rsidR="00861390" w:rsidRDefault="00000000">
      <w:pPr>
        <w:ind w:left="400"/>
      </w:pPr>
      <w:r>
        <w:rPr>
          <w:sz w:val="20"/>
        </w:rPr>
        <w:t>Value = 4.0 Label = Agree</w:t>
      </w:r>
    </w:p>
    <w:p w14:paraId="5342031E" w14:textId="77777777" w:rsidR="00861390" w:rsidRDefault="00000000">
      <w:pPr>
        <w:ind w:left="400"/>
      </w:pPr>
      <w:r>
        <w:rPr>
          <w:sz w:val="20"/>
        </w:rPr>
        <w:t>Value = 5.0 Label = Strongly agree</w:t>
      </w:r>
    </w:p>
    <w:p w14:paraId="267E7C07" w14:textId="77777777" w:rsidR="00861390" w:rsidRDefault="00000000">
      <w:pPr>
        <w:ind w:left="400"/>
      </w:pPr>
      <w:r>
        <w:rPr>
          <w:sz w:val="20"/>
        </w:rPr>
        <w:t>Value = 99.0 Label = I don't know</w:t>
      </w:r>
    </w:p>
    <w:p w14:paraId="5D68E21F" w14:textId="77777777" w:rsidR="00861390" w:rsidRDefault="00861390"/>
    <w:p w14:paraId="1BB7A757" w14:textId="77777777" w:rsidR="00861390" w:rsidRDefault="00000000">
      <w:r>
        <w:rPr>
          <w:b/>
        </w:rPr>
        <w:t xml:space="preserve">Pos. = 180 Variable = </w:t>
      </w:r>
      <w:proofErr w:type="spellStart"/>
      <w:r>
        <w:rPr>
          <w:b/>
        </w:rPr>
        <w:t>Reach_Shopping</w:t>
      </w:r>
      <w:proofErr w:type="spellEnd"/>
      <w:r>
        <w:rPr>
          <w:b/>
        </w:rPr>
        <w:t xml:space="preserve"> </w:t>
      </w:r>
      <w:r>
        <w:rPr>
          <w:i/>
        </w:rPr>
        <w:t>Variable label = I can easily reach the supermarket or local shopping areas in my ideal shopping travel time</w:t>
      </w:r>
    </w:p>
    <w:p w14:paraId="6F9B738B" w14:textId="7DB4D0A3" w:rsidR="00861390" w:rsidRDefault="00000000">
      <w:r>
        <w:t>This variable is numeric</w:t>
      </w:r>
    </w:p>
    <w:p w14:paraId="39AC8B84" w14:textId="77777777" w:rsidR="00861390" w:rsidRDefault="00000000">
      <w:r>
        <w:t xml:space="preserve">Value label information for </w:t>
      </w:r>
      <w:proofErr w:type="spellStart"/>
      <w:r>
        <w:t>Reach_Shopping</w:t>
      </w:r>
      <w:proofErr w:type="spellEnd"/>
    </w:p>
    <w:p w14:paraId="2B710FB6" w14:textId="77777777" w:rsidR="00861390" w:rsidRDefault="00000000">
      <w:pPr>
        <w:ind w:left="400"/>
      </w:pPr>
      <w:r>
        <w:rPr>
          <w:sz w:val="20"/>
        </w:rPr>
        <w:t>Value = 1.0 Label = Strongly disagree</w:t>
      </w:r>
    </w:p>
    <w:p w14:paraId="2B747AE8" w14:textId="77777777" w:rsidR="00861390" w:rsidRDefault="00000000">
      <w:pPr>
        <w:ind w:left="400"/>
      </w:pPr>
      <w:r>
        <w:rPr>
          <w:sz w:val="20"/>
        </w:rPr>
        <w:t>Value = 2.0 Label = Disagree</w:t>
      </w:r>
    </w:p>
    <w:p w14:paraId="2E9BDC31" w14:textId="77777777" w:rsidR="00861390" w:rsidRDefault="00000000">
      <w:pPr>
        <w:ind w:left="400"/>
      </w:pPr>
      <w:r>
        <w:rPr>
          <w:sz w:val="20"/>
        </w:rPr>
        <w:t>Value = 3.0 Label = Neither disagree nor agree</w:t>
      </w:r>
    </w:p>
    <w:p w14:paraId="2C5B0956" w14:textId="77777777" w:rsidR="00861390" w:rsidRDefault="00000000">
      <w:pPr>
        <w:ind w:left="400"/>
      </w:pPr>
      <w:r>
        <w:rPr>
          <w:sz w:val="20"/>
        </w:rPr>
        <w:t>Value = 4.0 Label = Agree</w:t>
      </w:r>
    </w:p>
    <w:p w14:paraId="3B81F14C" w14:textId="77777777" w:rsidR="00861390" w:rsidRDefault="00000000">
      <w:pPr>
        <w:ind w:left="400"/>
      </w:pPr>
      <w:r>
        <w:rPr>
          <w:sz w:val="20"/>
        </w:rPr>
        <w:t>Value = 5.0 Label = Strongly agree</w:t>
      </w:r>
    </w:p>
    <w:p w14:paraId="0312CE46" w14:textId="77777777" w:rsidR="00861390" w:rsidRDefault="00000000">
      <w:pPr>
        <w:ind w:left="400"/>
      </w:pPr>
      <w:r>
        <w:rPr>
          <w:sz w:val="20"/>
        </w:rPr>
        <w:t>Value = 99.0 Label = I don't know</w:t>
      </w:r>
    </w:p>
    <w:p w14:paraId="038008DC" w14:textId="77777777" w:rsidR="00861390" w:rsidRDefault="00861390"/>
    <w:p w14:paraId="61E08097" w14:textId="77777777" w:rsidR="00861390" w:rsidRDefault="00000000">
      <w:r>
        <w:rPr>
          <w:b/>
        </w:rPr>
        <w:lastRenderedPageBreak/>
        <w:t xml:space="preserve">Pos. = 181 Variable = </w:t>
      </w:r>
      <w:proofErr w:type="spellStart"/>
      <w:r>
        <w:rPr>
          <w:b/>
        </w:rPr>
        <w:t>Reach_Healthcare</w:t>
      </w:r>
      <w:proofErr w:type="spellEnd"/>
      <w:r>
        <w:rPr>
          <w:b/>
        </w:rPr>
        <w:t xml:space="preserve"> </w:t>
      </w:r>
      <w:r>
        <w:rPr>
          <w:i/>
        </w:rPr>
        <w:t>Variable label = I can easily reach healthcare facilities (e.g., hospital, dental, pharmacy) in my ideal visit travel time</w:t>
      </w:r>
    </w:p>
    <w:p w14:paraId="7CB2192D" w14:textId="1CB4E90A" w:rsidR="00861390" w:rsidRDefault="00000000">
      <w:r>
        <w:t>This variable is numeric</w:t>
      </w:r>
    </w:p>
    <w:p w14:paraId="577CDFB0" w14:textId="77777777" w:rsidR="00861390" w:rsidRDefault="00000000">
      <w:r>
        <w:t xml:space="preserve">Value label information for </w:t>
      </w:r>
      <w:proofErr w:type="spellStart"/>
      <w:r>
        <w:t>Reach_Healthcare</w:t>
      </w:r>
      <w:proofErr w:type="spellEnd"/>
    </w:p>
    <w:p w14:paraId="6C9E4504" w14:textId="77777777" w:rsidR="00861390" w:rsidRDefault="00000000">
      <w:pPr>
        <w:ind w:left="400"/>
      </w:pPr>
      <w:r>
        <w:rPr>
          <w:sz w:val="20"/>
        </w:rPr>
        <w:t>Value = 1.0 Label = Strongly disagree</w:t>
      </w:r>
    </w:p>
    <w:p w14:paraId="0ECAA1BE" w14:textId="77777777" w:rsidR="00861390" w:rsidRDefault="00000000">
      <w:pPr>
        <w:ind w:left="400"/>
      </w:pPr>
      <w:r>
        <w:rPr>
          <w:sz w:val="20"/>
        </w:rPr>
        <w:t>Value = 2.0 Label = Disagree</w:t>
      </w:r>
    </w:p>
    <w:p w14:paraId="0EABB019" w14:textId="77777777" w:rsidR="00861390" w:rsidRDefault="00000000">
      <w:pPr>
        <w:ind w:left="400"/>
      </w:pPr>
      <w:r>
        <w:rPr>
          <w:sz w:val="20"/>
        </w:rPr>
        <w:t>Value = 3.0 Label = Neither disagree nor agree</w:t>
      </w:r>
    </w:p>
    <w:p w14:paraId="6B8F59CA" w14:textId="77777777" w:rsidR="00861390" w:rsidRDefault="00000000">
      <w:pPr>
        <w:ind w:left="400"/>
      </w:pPr>
      <w:r>
        <w:rPr>
          <w:sz w:val="20"/>
        </w:rPr>
        <w:t>Value = 4.0 Label = Agree</w:t>
      </w:r>
    </w:p>
    <w:p w14:paraId="757488C0" w14:textId="77777777" w:rsidR="00861390" w:rsidRDefault="00000000">
      <w:pPr>
        <w:ind w:left="400"/>
      </w:pPr>
      <w:r>
        <w:rPr>
          <w:sz w:val="20"/>
        </w:rPr>
        <w:t>Value = 5.0 Label = Strongly agree</w:t>
      </w:r>
    </w:p>
    <w:p w14:paraId="12AF1D06" w14:textId="77777777" w:rsidR="00861390" w:rsidRDefault="00000000">
      <w:pPr>
        <w:ind w:left="400"/>
      </w:pPr>
      <w:r>
        <w:rPr>
          <w:sz w:val="20"/>
        </w:rPr>
        <w:t>Value = 99.0 Label = I don't know</w:t>
      </w:r>
    </w:p>
    <w:p w14:paraId="62F9189D" w14:textId="77777777" w:rsidR="00861390" w:rsidRDefault="00861390"/>
    <w:p w14:paraId="09322A09" w14:textId="77777777" w:rsidR="00861390" w:rsidRDefault="00000000">
      <w:r>
        <w:rPr>
          <w:b/>
        </w:rPr>
        <w:t xml:space="preserve">Pos. = 182 Variable = </w:t>
      </w:r>
      <w:proofErr w:type="spellStart"/>
      <w:r>
        <w:rPr>
          <w:b/>
        </w:rPr>
        <w:t>Reach_Social</w:t>
      </w:r>
      <w:proofErr w:type="spellEnd"/>
      <w:r>
        <w:rPr>
          <w:b/>
        </w:rPr>
        <w:t xml:space="preserve"> </w:t>
      </w:r>
      <w:r>
        <w:rPr>
          <w:i/>
        </w:rPr>
        <w:t>Variable label = I can easily reach friends or relatives at their home in my ideal visit travel time</w:t>
      </w:r>
    </w:p>
    <w:p w14:paraId="64835D6E" w14:textId="635CE6CB" w:rsidR="00861390" w:rsidRDefault="00000000">
      <w:r>
        <w:t>This variable is numeric</w:t>
      </w:r>
    </w:p>
    <w:p w14:paraId="1EA42DB7" w14:textId="77777777" w:rsidR="00861390" w:rsidRDefault="00000000">
      <w:r>
        <w:t xml:space="preserve">Value label information for </w:t>
      </w:r>
      <w:proofErr w:type="spellStart"/>
      <w:r>
        <w:t>Reach_Social</w:t>
      </w:r>
      <w:proofErr w:type="spellEnd"/>
    </w:p>
    <w:p w14:paraId="1B7A7669" w14:textId="77777777" w:rsidR="00861390" w:rsidRDefault="00000000">
      <w:pPr>
        <w:ind w:left="400"/>
      </w:pPr>
      <w:r>
        <w:rPr>
          <w:sz w:val="20"/>
        </w:rPr>
        <w:t>Value = 1.0 Label = Strongly disagree</w:t>
      </w:r>
    </w:p>
    <w:p w14:paraId="441D6513" w14:textId="77777777" w:rsidR="00861390" w:rsidRDefault="00000000">
      <w:pPr>
        <w:ind w:left="400"/>
      </w:pPr>
      <w:r>
        <w:rPr>
          <w:sz w:val="20"/>
        </w:rPr>
        <w:t>Value = 2.0 Label = Disagree</w:t>
      </w:r>
    </w:p>
    <w:p w14:paraId="36BB55F5" w14:textId="77777777" w:rsidR="00861390" w:rsidRDefault="00000000">
      <w:pPr>
        <w:ind w:left="400"/>
      </w:pPr>
      <w:r>
        <w:rPr>
          <w:sz w:val="20"/>
        </w:rPr>
        <w:t>Value = 3.0 Label = Neither disagree nor agree</w:t>
      </w:r>
    </w:p>
    <w:p w14:paraId="4BDD597E" w14:textId="77777777" w:rsidR="00861390" w:rsidRDefault="00000000">
      <w:pPr>
        <w:ind w:left="400"/>
      </w:pPr>
      <w:r>
        <w:rPr>
          <w:sz w:val="20"/>
        </w:rPr>
        <w:t>Value = 4.0 Label = Agree</w:t>
      </w:r>
    </w:p>
    <w:p w14:paraId="05BF072D" w14:textId="77777777" w:rsidR="00861390" w:rsidRDefault="00000000">
      <w:pPr>
        <w:ind w:left="400"/>
      </w:pPr>
      <w:r>
        <w:rPr>
          <w:sz w:val="20"/>
        </w:rPr>
        <w:t>Value = 5.0 Label = Strongly agree</w:t>
      </w:r>
    </w:p>
    <w:p w14:paraId="0C82F901" w14:textId="77777777" w:rsidR="00861390" w:rsidRDefault="00000000">
      <w:pPr>
        <w:ind w:left="400"/>
      </w:pPr>
      <w:r>
        <w:rPr>
          <w:sz w:val="20"/>
        </w:rPr>
        <w:t>Value = 99.0 Label = I don't know</w:t>
      </w:r>
    </w:p>
    <w:p w14:paraId="179762EC" w14:textId="77777777" w:rsidR="00861390" w:rsidRDefault="00861390"/>
    <w:p w14:paraId="25BABD1F" w14:textId="77777777" w:rsidR="00861390" w:rsidRDefault="00000000">
      <w:r>
        <w:rPr>
          <w:b/>
        </w:rPr>
        <w:t xml:space="preserve">Pos. = 183 Variable = </w:t>
      </w:r>
      <w:proofErr w:type="spellStart"/>
      <w:r>
        <w:rPr>
          <w:b/>
        </w:rPr>
        <w:t>Reach_Recreation</w:t>
      </w:r>
      <w:proofErr w:type="spellEnd"/>
      <w:r>
        <w:rPr>
          <w:b/>
        </w:rPr>
        <w:t xml:space="preserve"> </w:t>
      </w:r>
      <w:r>
        <w:rPr>
          <w:i/>
        </w:rPr>
        <w:t>Variable label = I can easily reach my gym, team, place of worship, or (hobby) clubs in my ideal visit travel time</w:t>
      </w:r>
    </w:p>
    <w:p w14:paraId="07F60962" w14:textId="7E0EE27E" w:rsidR="00861390" w:rsidRDefault="00000000">
      <w:r>
        <w:t>This variable is numeric</w:t>
      </w:r>
    </w:p>
    <w:p w14:paraId="04D2B425" w14:textId="77777777" w:rsidR="00861390" w:rsidRDefault="00000000">
      <w:r>
        <w:t xml:space="preserve">Value label information for </w:t>
      </w:r>
      <w:proofErr w:type="spellStart"/>
      <w:r>
        <w:t>Reach_Recreation</w:t>
      </w:r>
      <w:proofErr w:type="spellEnd"/>
    </w:p>
    <w:p w14:paraId="2255A41E" w14:textId="77777777" w:rsidR="00861390" w:rsidRDefault="00000000">
      <w:pPr>
        <w:ind w:left="400"/>
      </w:pPr>
      <w:r>
        <w:rPr>
          <w:sz w:val="20"/>
        </w:rPr>
        <w:t>Value = 1.0 Label = Strongly disagree</w:t>
      </w:r>
    </w:p>
    <w:p w14:paraId="4A85E0F9" w14:textId="77777777" w:rsidR="00861390" w:rsidRDefault="00000000">
      <w:pPr>
        <w:ind w:left="400"/>
      </w:pPr>
      <w:r>
        <w:rPr>
          <w:sz w:val="20"/>
        </w:rPr>
        <w:t>Value = 2.0 Label = Disagree</w:t>
      </w:r>
    </w:p>
    <w:p w14:paraId="0D1494A4" w14:textId="77777777" w:rsidR="00861390" w:rsidRDefault="00000000">
      <w:pPr>
        <w:ind w:left="400"/>
      </w:pPr>
      <w:r>
        <w:rPr>
          <w:sz w:val="20"/>
        </w:rPr>
        <w:lastRenderedPageBreak/>
        <w:t>Value = 3.0 Label = Neither disagree nor agree</w:t>
      </w:r>
    </w:p>
    <w:p w14:paraId="6997056F" w14:textId="77777777" w:rsidR="00861390" w:rsidRDefault="00000000">
      <w:pPr>
        <w:ind w:left="400"/>
      </w:pPr>
      <w:r>
        <w:rPr>
          <w:sz w:val="20"/>
        </w:rPr>
        <w:t>Value = 4.0 Label = Agree</w:t>
      </w:r>
    </w:p>
    <w:p w14:paraId="61B85375" w14:textId="77777777" w:rsidR="00861390" w:rsidRDefault="00000000">
      <w:pPr>
        <w:ind w:left="400"/>
      </w:pPr>
      <w:r>
        <w:rPr>
          <w:sz w:val="20"/>
        </w:rPr>
        <w:t>Value = 5.0 Label = Strongly agree</w:t>
      </w:r>
    </w:p>
    <w:p w14:paraId="77668B10" w14:textId="77777777" w:rsidR="00861390" w:rsidRDefault="00000000">
      <w:pPr>
        <w:ind w:left="400"/>
      </w:pPr>
      <w:r>
        <w:rPr>
          <w:sz w:val="20"/>
        </w:rPr>
        <w:t>Value = 99.0 Label = I don't know</w:t>
      </w:r>
    </w:p>
    <w:p w14:paraId="33F1E3AB" w14:textId="77777777" w:rsidR="00861390" w:rsidRDefault="00861390"/>
    <w:p w14:paraId="61B7DE87" w14:textId="77777777" w:rsidR="00861390" w:rsidRDefault="00000000">
      <w:r>
        <w:rPr>
          <w:b/>
        </w:rPr>
        <w:t xml:space="preserve">Pos. = 184 Variable = Control2 </w:t>
      </w:r>
      <w:r>
        <w:rPr>
          <w:i/>
        </w:rPr>
        <w:t>Variable label = This is a control question to test that you are not answering randomly and paying attention. Please select 'Disagree'.</w:t>
      </w:r>
    </w:p>
    <w:p w14:paraId="65E0BEDA" w14:textId="1C13F96E" w:rsidR="00861390" w:rsidRDefault="00000000">
      <w:r>
        <w:t>This variable is numeric</w:t>
      </w:r>
    </w:p>
    <w:p w14:paraId="7A069AEA" w14:textId="77777777" w:rsidR="00861390" w:rsidRDefault="00000000">
      <w:r>
        <w:t>Value label information for Control2</w:t>
      </w:r>
    </w:p>
    <w:p w14:paraId="6A720E86" w14:textId="77777777" w:rsidR="00861390" w:rsidRDefault="00000000">
      <w:pPr>
        <w:ind w:left="400"/>
      </w:pPr>
      <w:r>
        <w:rPr>
          <w:sz w:val="20"/>
        </w:rPr>
        <w:t>Value = 1.0 Label = Totally disagree</w:t>
      </w:r>
    </w:p>
    <w:p w14:paraId="34A40CE9" w14:textId="77777777" w:rsidR="00861390" w:rsidRDefault="00000000">
      <w:pPr>
        <w:ind w:left="400"/>
      </w:pPr>
      <w:r>
        <w:rPr>
          <w:sz w:val="20"/>
        </w:rPr>
        <w:t>Value = 2.0 Label = Disagree</w:t>
      </w:r>
    </w:p>
    <w:p w14:paraId="14902582" w14:textId="77777777" w:rsidR="00861390" w:rsidRDefault="00000000">
      <w:pPr>
        <w:ind w:left="400"/>
      </w:pPr>
      <w:r>
        <w:rPr>
          <w:sz w:val="20"/>
        </w:rPr>
        <w:t>Value = 3.0 Label = Neither disagree nor agree</w:t>
      </w:r>
    </w:p>
    <w:p w14:paraId="78FB9E0D" w14:textId="77777777" w:rsidR="00861390" w:rsidRDefault="00000000">
      <w:pPr>
        <w:ind w:left="400"/>
      </w:pPr>
      <w:r>
        <w:rPr>
          <w:sz w:val="20"/>
        </w:rPr>
        <w:t>Value = 4.0 Label = Agree</w:t>
      </w:r>
    </w:p>
    <w:p w14:paraId="67EB50E8" w14:textId="77777777" w:rsidR="00861390" w:rsidRDefault="00000000">
      <w:pPr>
        <w:ind w:left="400"/>
      </w:pPr>
      <w:r>
        <w:rPr>
          <w:sz w:val="20"/>
        </w:rPr>
        <w:t>Value = 5.0 Label = Strongly agree</w:t>
      </w:r>
    </w:p>
    <w:p w14:paraId="498BBB9B" w14:textId="77777777" w:rsidR="00861390" w:rsidRDefault="00861390"/>
    <w:p w14:paraId="10A915A8" w14:textId="77777777" w:rsidR="00861390" w:rsidRDefault="00000000">
      <w:r>
        <w:rPr>
          <w:b/>
        </w:rPr>
        <w:t xml:space="preserve">Pos. = 185 Variable = </w:t>
      </w:r>
      <w:proofErr w:type="spellStart"/>
      <w:r>
        <w:rPr>
          <w:b/>
        </w:rPr>
        <w:t>Spend_Money_Travel</w:t>
      </w:r>
      <w:proofErr w:type="spellEnd"/>
      <w:r>
        <w:rPr>
          <w:b/>
        </w:rPr>
        <w:t xml:space="preserve"> </w:t>
      </w:r>
      <w:r>
        <w:rPr>
          <w:i/>
        </w:rPr>
        <w:t>Variable label = I have to spend more money on necessary travel in a week than I can afford</w:t>
      </w:r>
    </w:p>
    <w:p w14:paraId="41B09A89" w14:textId="4554BBF7" w:rsidR="00861390" w:rsidRDefault="00000000">
      <w:r>
        <w:t>This variable is numeric</w:t>
      </w:r>
    </w:p>
    <w:p w14:paraId="2F253EB4" w14:textId="77777777" w:rsidR="00861390" w:rsidRDefault="00000000">
      <w:r>
        <w:t xml:space="preserve">Value label information for </w:t>
      </w:r>
      <w:proofErr w:type="spellStart"/>
      <w:r>
        <w:t>Spend_Money_Travel</w:t>
      </w:r>
      <w:proofErr w:type="spellEnd"/>
    </w:p>
    <w:p w14:paraId="42E35D6D" w14:textId="77777777" w:rsidR="00861390" w:rsidRDefault="00000000">
      <w:pPr>
        <w:ind w:left="400"/>
      </w:pPr>
      <w:r>
        <w:rPr>
          <w:sz w:val="20"/>
        </w:rPr>
        <w:t>Value = 1.0 Label = Strongly disagree</w:t>
      </w:r>
    </w:p>
    <w:p w14:paraId="2783F6DD" w14:textId="77777777" w:rsidR="00861390" w:rsidRDefault="00000000">
      <w:pPr>
        <w:ind w:left="400"/>
      </w:pPr>
      <w:r>
        <w:rPr>
          <w:sz w:val="20"/>
        </w:rPr>
        <w:t>Value = 2.0 Label = Disagree</w:t>
      </w:r>
    </w:p>
    <w:p w14:paraId="0CA25514" w14:textId="77777777" w:rsidR="00861390" w:rsidRDefault="00000000">
      <w:pPr>
        <w:ind w:left="400"/>
      </w:pPr>
      <w:r>
        <w:rPr>
          <w:sz w:val="20"/>
        </w:rPr>
        <w:t>Value = 3.0 Label = Neither disagree nor agree</w:t>
      </w:r>
    </w:p>
    <w:p w14:paraId="4AA69D1B" w14:textId="77777777" w:rsidR="00861390" w:rsidRDefault="00000000">
      <w:pPr>
        <w:ind w:left="400"/>
      </w:pPr>
      <w:r>
        <w:rPr>
          <w:sz w:val="20"/>
        </w:rPr>
        <w:t>Value = 4.0 Label = Agree</w:t>
      </w:r>
    </w:p>
    <w:p w14:paraId="74E60187" w14:textId="77777777" w:rsidR="00861390" w:rsidRDefault="00000000">
      <w:pPr>
        <w:ind w:left="400"/>
      </w:pPr>
      <w:r>
        <w:rPr>
          <w:sz w:val="20"/>
        </w:rPr>
        <w:t>Value = 5.0 Label = Strongly agree</w:t>
      </w:r>
    </w:p>
    <w:p w14:paraId="36D58763" w14:textId="77777777" w:rsidR="00861390" w:rsidRDefault="00861390"/>
    <w:p w14:paraId="38B7B7CF" w14:textId="77777777" w:rsidR="00861390" w:rsidRDefault="00000000">
      <w:r>
        <w:rPr>
          <w:b/>
        </w:rPr>
        <w:t xml:space="preserve">Pos. = 186 Variable = </w:t>
      </w:r>
      <w:proofErr w:type="spellStart"/>
      <w:r>
        <w:rPr>
          <w:b/>
        </w:rPr>
        <w:t>Spend_Time_Travel</w:t>
      </w:r>
      <w:proofErr w:type="spellEnd"/>
      <w:r>
        <w:rPr>
          <w:b/>
        </w:rPr>
        <w:t xml:space="preserve"> </w:t>
      </w:r>
      <w:r>
        <w:rPr>
          <w:i/>
        </w:rPr>
        <w:t>Variable label = I spend much more time travelling than I'd like</w:t>
      </w:r>
    </w:p>
    <w:p w14:paraId="7B1347AD" w14:textId="5EBBC5C0" w:rsidR="00861390" w:rsidRDefault="00000000">
      <w:r>
        <w:t>This variable is numeric</w:t>
      </w:r>
    </w:p>
    <w:p w14:paraId="2DB1C2FE" w14:textId="77777777" w:rsidR="00861390" w:rsidRDefault="00000000">
      <w:r>
        <w:lastRenderedPageBreak/>
        <w:t xml:space="preserve">Value label information for </w:t>
      </w:r>
      <w:proofErr w:type="spellStart"/>
      <w:r>
        <w:t>Spend_Time_Travel</w:t>
      </w:r>
      <w:proofErr w:type="spellEnd"/>
    </w:p>
    <w:p w14:paraId="17924997" w14:textId="77777777" w:rsidR="00861390" w:rsidRDefault="00000000">
      <w:pPr>
        <w:ind w:left="400"/>
      </w:pPr>
      <w:r>
        <w:rPr>
          <w:sz w:val="20"/>
        </w:rPr>
        <w:t>Value = 1.0 Label = Strongly disagree</w:t>
      </w:r>
    </w:p>
    <w:p w14:paraId="621DEBFD" w14:textId="77777777" w:rsidR="00861390" w:rsidRDefault="00000000">
      <w:pPr>
        <w:ind w:left="400"/>
      </w:pPr>
      <w:r>
        <w:rPr>
          <w:sz w:val="20"/>
        </w:rPr>
        <w:t>Value = 2.0 Label = Disagree</w:t>
      </w:r>
    </w:p>
    <w:p w14:paraId="30F3235A" w14:textId="77777777" w:rsidR="00861390" w:rsidRDefault="00000000">
      <w:pPr>
        <w:ind w:left="400"/>
      </w:pPr>
      <w:r>
        <w:rPr>
          <w:sz w:val="20"/>
        </w:rPr>
        <w:t>Value = 3.0 Label = Neither disagree nor agree</w:t>
      </w:r>
    </w:p>
    <w:p w14:paraId="7A9FF062" w14:textId="77777777" w:rsidR="00861390" w:rsidRDefault="00000000">
      <w:pPr>
        <w:ind w:left="400"/>
      </w:pPr>
      <w:r>
        <w:rPr>
          <w:sz w:val="20"/>
        </w:rPr>
        <w:t>Value = 4.0 Label = Agree</w:t>
      </w:r>
    </w:p>
    <w:p w14:paraId="64D5E4BF" w14:textId="77777777" w:rsidR="00861390" w:rsidRDefault="00000000">
      <w:pPr>
        <w:ind w:left="400"/>
      </w:pPr>
      <w:r>
        <w:rPr>
          <w:sz w:val="20"/>
        </w:rPr>
        <w:t>Value = 5.0 Label = Strongly agree</w:t>
      </w:r>
    </w:p>
    <w:p w14:paraId="7CB56B0B" w14:textId="77777777" w:rsidR="00861390" w:rsidRDefault="00861390"/>
    <w:p w14:paraId="56D88845" w14:textId="77777777" w:rsidR="00861390" w:rsidRDefault="00000000">
      <w:r>
        <w:rPr>
          <w:b/>
        </w:rPr>
        <w:t xml:space="preserve">Pos. = 187 Variable = </w:t>
      </w:r>
      <w:proofErr w:type="spellStart"/>
      <w:r>
        <w:rPr>
          <w:b/>
        </w:rPr>
        <w:t>Feel_Tired_Travel</w:t>
      </w:r>
      <w:proofErr w:type="spellEnd"/>
      <w:r>
        <w:rPr>
          <w:b/>
        </w:rPr>
        <w:t xml:space="preserve"> </w:t>
      </w:r>
      <w:r>
        <w:rPr>
          <w:i/>
        </w:rPr>
        <w:t>Variable label = I feel tired or distressed while travelling to my regular destinations &amp; activities</w:t>
      </w:r>
    </w:p>
    <w:p w14:paraId="4BF0A1E5" w14:textId="649E3A7A" w:rsidR="00861390" w:rsidRDefault="00000000">
      <w:r>
        <w:t>This variable is numeric</w:t>
      </w:r>
    </w:p>
    <w:p w14:paraId="697FBE6F" w14:textId="77777777" w:rsidR="00861390" w:rsidRDefault="00000000">
      <w:r>
        <w:t xml:space="preserve">Value label information for </w:t>
      </w:r>
      <w:proofErr w:type="spellStart"/>
      <w:r>
        <w:t>Feel_Tired_Travel</w:t>
      </w:r>
      <w:proofErr w:type="spellEnd"/>
    </w:p>
    <w:p w14:paraId="64B985E8" w14:textId="77777777" w:rsidR="00861390" w:rsidRDefault="00000000">
      <w:pPr>
        <w:ind w:left="400"/>
      </w:pPr>
      <w:r>
        <w:rPr>
          <w:sz w:val="20"/>
        </w:rPr>
        <w:t>Value = 1.0 Label = Strongly disagree</w:t>
      </w:r>
    </w:p>
    <w:p w14:paraId="3C531077" w14:textId="77777777" w:rsidR="00861390" w:rsidRDefault="00000000">
      <w:pPr>
        <w:ind w:left="400"/>
      </w:pPr>
      <w:r>
        <w:rPr>
          <w:sz w:val="20"/>
        </w:rPr>
        <w:t>Value = 2.0 Label = Disagree</w:t>
      </w:r>
    </w:p>
    <w:p w14:paraId="59AB7062" w14:textId="77777777" w:rsidR="00861390" w:rsidRDefault="00000000">
      <w:pPr>
        <w:ind w:left="400"/>
      </w:pPr>
      <w:r>
        <w:rPr>
          <w:sz w:val="20"/>
        </w:rPr>
        <w:t>Value = 3.0 Label = Neither disagree nor agree</w:t>
      </w:r>
    </w:p>
    <w:p w14:paraId="21034090" w14:textId="77777777" w:rsidR="00861390" w:rsidRDefault="00000000">
      <w:pPr>
        <w:ind w:left="400"/>
      </w:pPr>
      <w:r>
        <w:rPr>
          <w:sz w:val="20"/>
        </w:rPr>
        <w:t>Value = 4.0 Label = Agree</w:t>
      </w:r>
    </w:p>
    <w:p w14:paraId="14D08971" w14:textId="77777777" w:rsidR="00861390" w:rsidRDefault="00000000">
      <w:pPr>
        <w:ind w:left="400"/>
      </w:pPr>
      <w:r>
        <w:rPr>
          <w:sz w:val="20"/>
        </w:rPr>
        <w:t>Value = 5.0 Label = Strongly agree</w:t>
      </w:r>
    </w:p>
    <w:p w14:paraId="1F355F36" w14:textId="77777777" w:rsidR="00861390" w:rsidRDefault="00861390"/>
    <w:p w14:paraId="5D926612" w14:textId="77777777" w:rsidR="00861390" w:rsidRDefault="00000000">
      <w:r>
        <w:rPr>
          <w:b/>
        </w:rPr>
        <w:t xml:space="preserve">Pos. = 188 Variable = </w:t>
      </w:r>
      <w:proofErr w:type="spellStart"/>
      <w:r>
        <w:rPr>
          <w:b/>
        </w:rPr>
        <w:t>Feel_Safe_Travel</w:t>
      </w:r>
      <w:proofErr w:type="spellEnd"/>
      <w:r>
        <w:rPr>
          <w:b/>
        </w:rPr>
        <w:t xml:space="preserve"> </w:t>
      </w:r>
      <w:r>
        <w:rPr>
          <w:i/>
        </w:rPr>
        <w:t>Variable label = I feel safe while travelling to my regular destinations &amp; activities</w:t>
      </w:r>
    </w:p>
    <w:p w14:paraId="54629701" w14:textId="25365175" w:rsidR="00861390" w:rsidRDefault="00000000">
      <w:r>
        <w:t>This variable is numeric</w:t>
      </w:r>
    </w:p>
    <w:p w14:paraId="6547F2BA" w14:textId="77777777" w:rsidR="00861390" w:rsidRDefault="00000000">
      <w:r>
        <w:t xml:space="preserve">Value label information for </w:t>
      </w:r>
      <w:proofErr w:type="spellStart"/>
      <w:r>
        <w:t>Feel_Safe_Travel</w:t>
      </w:r>
      <w:proofErr w:type="spellEnd"/>
    </w:p>
    <w:p w14:paraId="1437C2F5" w14:textId="77777777" w:rsidR="00861390" w:rsidRDefault="00000000">
      <w:pPr>
        <w:ind w:left="400"/>
      </w:pPr>
      <w:r>
        <w:rPr>
          <w:sz w:val="20"/>
        </w:rPr>
        <w:t>Value = 1.0 Label = Strongly disagree</w:t>
      </w:r>
    </w:p>
    <w:p w14:paraId="3A3EEE5F" w14:textId="77777777" w:rsidR="00861390" w:rsidRDefault="00000000">
      <w:pPr>
        <w:ind w:left="400"/>
      </w:pPr>
      <w:r>
        <w:rPr>
          <w:sz w:val="20"/>
        </w:rPr>
        <w:t>Value = 2.0 Label = Disagree</w:t>
      </w:r>
    </w:p>
    <w:p w14:paraId="1B4B8349" w14:textId="77777777" w:rsidR="00861390" w:rsidRDefault="00000000">
      <w:pPr>
        <w:ind w:left="400"/>
      </w:pPr>
      <w:r>
        <w:rPr>
          <w:sz w:val="20"/>
        </w:rPr>
        <w:t>Value = 3.0 Label = Neither disagree nor agree</w:t>
      </w:r>
    </w:p>
    <w:p w14:paraId="3AF85A04" w14:textId="77777777" w:rsidR="00861390" w:rsidRDefault="00000000">
      <w:pPr>
        <w:ind w:left="400"/>
      </w:pPr>
      <w:r>
        <w:rPr>
          <w:sz w:val="20"/>
        </w:rPr>
        <w:t>Value = 4.0 Label = Agree</w:t>
      </w:r>
    </w:p>
    <w:p w14:paraId="64A224C4" w14:textId="77777777" w:rsidR="00861390" w:rsidRDefault="00000000">
      <w:pPr>
        <w:ind w:left="400"/>
      </w:pPr>
      <w:r>
        <w:rPr>
          <w:sz w:val="20"/>
        </w:rPr>
        <w:t>Value = 5.0 Label = Strongly agree</w:t>
      </w:r>
    </w:p>
    <w:p w14:paraId="3B6960D3" w14:textId="77777777" w:rsidR="00861390" w:rsidRDefault="00861390"/>
    <w:p w14:paraId="54B44E86" w14:textId="77777777" w:rsidR="00861390" w:rsidRDefault="00000000">
      <w:r>
        <w:rPr>
          <w:b/>
        </w:rPr>
        <w:lastRenderedPageBreak/>
        <w:t xml:space="preserve">Pos. = 189 Variable = </w:t>
      </w:r>
      <w:proofErr w:type="spellStart"/>
      <w:r>
        <w:rPr>
          <w:b/>
        </w:rPr>
        <w:t>Health_Impact_Travel</w:t>
      </w:r>
      <w:proofErr w:type="spellEnd"/>
      <w:r>
        <w:rPr>
          <w:b/>
        </w:rPr>
        <w:t xml:space="preserve"> </w:t>
      </w:r>
      <w:r>
        <w:rPr>
          <w:i/>
        </w:rPr>
        <w:t>Variable label = I can travel without negative consequences to my health</w:t>
      </w:r>
    </w:p>
    <w:p w14:paraId="24355CA6" w14:textId="2FDFC800" w:rsidR="00861390" w:rsidRDefault="00000000">
      <w:r>
        <w:t>This variable is numeric</w:t>
      </w:r>
    </w:p>
    <w:p w14:paraId="2E300A59" w14:textId="77777777" w:rsidR="00861390" w:rsidRDefault="00000000">
      <w:r>
        <w:t xml:space="preserve">Value label information for </w:t>
      </w:r>
      <w:proofErr w:type="spellStart"/>
      <w:r>
        <w:t>Health_Impact_Travel</w:t>
      </w:r>
      <w:proofErr w:type="spellEnd"/>
    </w:p>
    <w:p w14:paraId="0409BB19" w14:textId="77777777" w:rsidR="00861390" w:rsidRDefault="00000000">
      <w:pPr>
        <w:ind w:left="400"/>
      </w:pPr>
      <w:r>
        <w:rPr>
          <w:sz w:val="20"/>
        </w:rPr>
        <w:t>Value = 1.0 Label = Strongly disagree</w:t>
      </w:r>
    </w:p>
    <w:p w14:paraId="045B5B7E" w14:textId="77777777" w:rsidR="00861390" w:rsidRDefault="00000000">
      <w:pPr>
        <w:ind w:left="400"/>
      </w:pPr>
      <w:r>
        <w:rPr>
          <w:sz w:val="20"/>
        </w:rPr>
        <w:t>Value = 2.0 Label = Disagree</w:t>
      </w:r>
    </w:p>
    <w:p w14:paraId="3FD1A719" w14:textId="77777777" w:rsidR="00861390" w:rsidRDefault="00000000">
      <w:pPr>
        <w:ind w:left="400"/>
      </w:pPr>
      <w:r>
        <w:rPr>
          <w:sz w:val="20"/>
        </w:rPr>
        <w:t>Value = 3.0 Label = Neither disagree nor agree</w:t>
      </w:r>
    </w:p>
    <w:p w14:paraId="69043801" w14:textId="77777777" w:rsidR="00861390" w:rsidRDefault="00000000">
      <w:pPr>
        <w:ind w:left="400"/>
      </w:pPr>
      <w:r>
        <w:rPr>
          <w:sz w:val="20"/>
        </w:rPr>
        <w:t>Value = 4.0 Label = Agree</w:t>
      </w:r>
    </w:p>
    <w:p w14:paraId="61E57AF8" w14:textId="77777777" w:rsidR="00861390" w:rsidRDefault="00000000">
      <w:pPr>
        <w:ind w:left="400"/>
      </w:pPr>
      <w:r>
        <w:rPr>
          <w:sz w:val="20"/>
        </w:rPr>
        <w:t>Value = 5.0 Label = Strongly agree</w:t>
      </w:r>
    </w:p>
    <w:p w14:paraId="3BAB588E" w14:textId="77777777" w:rsidR="00861390" w:rsidRDefault="00861390"/>
    <w:p w14:paraId="37711EF8" w14:textId="77777777" w:rsidR="00861390" w:rsidRDefault="00000000">
      <w:r>
        <w:rPr>
          <w:b/>
        </w:rPr>
        <w:t xml:space="preserve">Pos. = 190 Variable = </w:t>
      </w:r>
      <w:proofErr w:type="spellStart"/>
      <w:r>
        <w:rPr>
          <w:b/>
        </w:rPr>
        <w:t>Noise_Concern_Travel</w:t>
      </w:r>
      <w:proofErr w:type="spellEnd"/>
      <w:r>
        <w:rPr>
          <w:b/>
        </w:rPr>
        <w:t xml:space="preserve"> </w:t>
      </w:r>
      <w:r>
        <w:rPr>
          <w:i/>
        </w:rPr>
        <w:t>Variable label = I am concerned about the noise while travelling to my regular destinations &amp; activities</w:t>
      </w:r>
    </w:p>
    <w:p w14:paraId="09BDF2B4" w14:textId="37088151" w:rsidR="00861390" w:rsidRDefault="00000000">
      <w:r>
        <w:t>This variable is numeric</w:t>
      </w:r>
    </w:p>
    <w:p w14:paraId="5714985D" w14:textId="77777777" w:rsidR="00861390" w:rsidRDefault="00000000">
      <w:r>
        <w:t xml:space="preserve">Value label information for </w:t>
      </w:r>
      <w:proofErr w:type="spellStart"/>
      <w:r>
        <w:t>Noise_Concern_Travel</w:t>
      </w:r>
      <w:proofErr w:type="spellEnd"/>
    </w:p>
    <w:p w14:paraId="4C2611BC" w14:textId="77777777" w:rsidR="00861390" w:rsidRDefault="00000000">
      <w:pPr>
        <w:ind w:left="400"/>
      </w:pPr>
      <w:r>
        <w:rPr>
          <w:sz w:val="20"/>
        </w:rPr>
        <w:t>Value = 1.0 Label = Strongly disagree</w:t>
      </w:r>
    </w:p>
    <w:p w14:paraId="6B832CFD" w14:textId="77777777" w:rsidR="00861390" w:rsidRDefault="00000000">
      <w:pPr>
        <w:ind w:left="400"/>
      </w:pPr>
      <w:r>
        <w:rPr>
          <w:sz w:val="20"/>
        </w:rPr>
        <w:t>Value = 2.0 Label = Disagree</w:t>
      </w:r>
    </w:p>
    <w:p w14:paraId="2261E1FE" w14:textId="77777777" w:rsidR="00861390" w:rsidRDefault="00000000">
      <w:pPr>
        <w:ind w:left="400"/>
      </w:pPr>
      <w:r>
        <w:rPr>
          <w:sz w:val="20"/>
        </w:rPr>
        <w:t>Value = 3.0 Label = Neither disagree nor agree</w:t>
      </w:r>
    </w:p>
    <w:p w14:paraId="20279F52" w14:textId="77777777" w:rsidR="00861390" w:rsidRDefault="00000000">
      <w:pPr>
        <w:ind w:left="400"/>
      </w:pPr>
      <w:r>
        <w:rPr>
          <w:sz w:val="20"/>
        </w:rPr>
        <w:t>Value = 4.0 Label = Agree</w:t>
      </w:r>
    </w:p>
    <w:p w14:paraId="2B17E2A9" w14:textId="77777777" w:rsidR="00861390" w:rsidRDefault="00000000">
      <w:pPr>
        <w:ind w:left="400"/>
      </w:pPr>
      <w:r>
        <w:rPr>
          <w:sz w:val="20"/>
        </w:rPr>
        <w:t>Value = 5.0 Label = Strongly agree</w:t>
      </w:r>
    </w:p>
    <w:p w14:paraId="4E5F2704" w14:textId="77777777" w:rsidR="00861390" w:rsidRDefault="00861390"/>
    <w:p w14:paraId="33689214" w14:textId="77777777" w:rsidR="00861390" w:rsidRDefault="00000000">
      <w:r>
        <w:rPr>
          <w:b/>
        </w:rPr>
        <w:t xml:space="preserve">Pos. = 191 Variable = </w:t>
      </w:r>
      <w:proofErr w:type="spellStart"/>
      <w:r>
        <w:rPr>
          <w:b/>
        </w:rPr>
        <w:t>Privacy_Apps_Concern</w:t>
      </w:r>
      <w:proofErr w:type="spellEnd"/>
      <w:r>
        <w:rPr>
          <w:b/>
        </w:rPr>
        <w:t xml:space="preserve"> </w:t>
      </w:r>
      <w:r>
        <w:rPr>
          <w:i/>
        </w:rPr>
        <w:t>Variable label = I worry about the privacy safety of using transport-related apps</w:t>
      </w:r>
    </w:p>
    <w:p w14:paraId="4DB8E9FF" w14:textId="5C55C7AE" w:rsidR="00861390" w:rsidRDefault="00000000">
      <w:r>
        <w:t>This variable is numeric</w:t>
      </w:r>
    </w:p>
    <w:p w14:paraId="49F5C895" w14:textId="77777777" w:rsidR="00861390" w:rsidRDefault="00000000">
      <w:r>
        <w:t xml:space="preserve">Value label information for </w:t>
      </w:r>
      <w:proofErr w:type="spellStart"/>
      <w:r>
        <w:t>Privacy_Apps_Concern</w:t>
      </w:r>
      <w:proofErr w:type="spellEnd"/>
    </w:p>
    <w:p w14:paraId="751CDA03" w14:textId="77777777" w:rsidR="00861390" w:rsidRDefault="00000000">
      <w:pPr>
        <w:ind w:left="400"/>
      </w:pPr>
      <w:r>
        <w:rPr>
          <w:sz w:val="20"/>
        </w:rPr>
        <w:t>Value = 1.0 Label = Strongly disagree</w:t>
      </w:r>
    </w:p>
    <w:p w14:paraId="6EE495C8" w14:textId="77777777" w:rsidR="00861390" w:rsidRDefault="00000000">
      <w:pPr>
        <w:ind w:left="400"/>
      </w:pPr>
      <w:r>
        <w:rPr>
          <w:sz w:val="20"/>
        </w:rPr>
        <w:t>Value = 2.0 Label = Disagree</w:t>
      </w:r>
    </w:p>
    <w:p w14:paraId="5252FAB0" w14:textId="77777777" w:rsidR="00861390" w:rsidRDefault="00000000">
      <w:pPr>
        <w:ind w:left="400"/>
      </w:pPr>
      <w:r>
        <w:rPr>
          <w:sz w:val="20"/>
        </w:rPr>
        <w:t>Value = 3.0 Label = Neither disagree nor agree</w:t>
      </w:r>
    </w:p>
    <w:p w14:paraId="54681478" w14:textId="77777777" w:rsidR="00861390" w:rsidRDefault="00000000">
      <w:pPr>
        <w:ind w:left="400"/>
      </w:pPr>
      <w:r>
        <w:rPr>
          <w:sz w:val="20"/>
        </w:rPr>
        <w:t>Value = 4.0 Label = Agree</w:t>
      </w:r>
    </w:p>
    <w:p w14:paraId="37E613F7" w14:textId="77777777" w:rsidR="00861390" w:rsidRDefault="00000000">
      <w:pPr>
        <w:ind w:left="400"/>
      </w:pPr>
      <w:r>
        <w:rPr>
          <w:sz w:val="20"/>
        </w:rPr>
        <w:lastRenderedPageBreak/>
        <w:t>Value = 5.0 Label = Strongly agree</w:t>
      </w:r>
    </w:p>
    <w:p w14:paraId="1098B271" w14:textId="77777777" w:rsidR="00861390" w:rsidRDefault="00861390"/>
    <w:p w14:paraId="4D024602" w14:textId="77777777" w:rsidR="00861390" w:rsidRDefault="00000000">
      <w:r>
        <w:rPr>
          <w:b/>
        </w:rPr>
        <w:t xml:space="preserve">Pos. = 192 Variable = </w:t>
      </w:r>
      <w:proofErr w:type="spellStart"/>
      <w:r>
        <w:rPr>
          <w:b/>
        </w:rPr>
        <w:t>LifeSatisfaction</w:t>
      </w:r>
      <w:proofErr w:type="spellEnd"/>
      <w:r>
        <w:rPr>
          <w:b/>
        </w:rPr>
        <w:t xml:space="preserve"> </w:t>
      </w:r>
      <w:r>
        <w:rPr>
          <w:i/>
        </w:rPr>
        <w:t>Variable label = Using a scale from 1-7, where 1 means 'strongly disagree' and 7 means 'strongly agree', please indicate to what extent you agree with the statements below. - I am satisfied with my life</w:t>
      </w:r>
    </w:p>
    <w:p w14:paraId="6B57F0BE" w14:textId="7182A212" w:rsidR="00861390" w:rsidRDefault="00000000">
      <w:pPr>
        <w:rPr>
          <w:rFonts w:eastAsia="宋体"/>
          <w:lang w:eastAsia="zh-CN"/>
        </w:rPr>
      </w:pPr>
      <w:r>
        <w:t>This variable is numeric</w:t>
      </w:r>
    </w:p>
    <w:p w14:paraId="31B0DB27" w14:textId="77777777" w:rsidR="00445448" w:rsidRPr="00445448" w:rsidRDefault="00445448">
      <w:pPr>
        <w:rPr>
          <w:rFonts w:eastAsia="宋体" w:hint="eastAsia"/>
          <w:lang w:eastAsia="zh-CN"/>
        </w:rPr>
      </w:pPr>
    </w:p>
    <w:p w14:paraId="27BBA88E" w14:textId="77777777" w:rsidR="00861390" w:rsidRDefault="00000000">
      <w:r>
        <w:rPr>
          <w:b/>
        </w:rPr>
        <w:t xml:space="preserve">Pos. = 193 Variable = </w:t>
      </w:r>
      <w:proofErr w:type="spellStart"/>
      <w:r>
        <w:rPr>
          <w:b/>
        </w:rPr>
        <w:t>TravelSatisfaction</w:t>
      </w:r>
      <w:proofErr w:type="spellEnd"/>
      <w:r>
        <w:rPr>
          <w:b/>
        </w:rPr>
        <w:t xml:space="preserve"> </w:t>
      </w:r>
      <w:r>
        <w:rPr>
          <w:i/>
        </w:rPr>
        <w:t>Variable label = Using a scale from 1-7, where 1 means 'strongly disagree' and 7 means 'strongly agree', please indicate to what extent you agree with the statements below. - I am satisfied with my travelling</w:t>
      </w:r>
    </w:p>
    <w:p w14:paraId="653E090E" w14:textId="0FE68B62" w:rsidR="00861390" w:rsidRDefault="00000000">
      <w:r>
        <w:t>This variable is numeric</w:t>
      </w:r>
    </w:p>
    <w:p w14:paraId="2AB8DBB1" w14:textId="77777777" w:rsidR="00861390" w:rsidRDefault="00861390"/>
    <w:p w14:paraId="10D0DB23" w14:textId="77777777" w:rsidR="00861390" w:rsidRDefault="00000000">
      <w:r>
        <w:rPr>
          <w:b/>
        </w:rPr>
        <w:t xml:space="preserve">Pos. = 194 Variable = Reciprocity </w:t>
      </w:r>
      <w:r>
        <w:rPr>
          <w:i/>
        </w:rPr>
        <w:t>Variable label = Using a scale from 1-7, where 1 means 'strongly disagree' and 7 means 'strongly agree', please indicate to what extent you agree with the statements below. - I am ready to undergo personal costs to help somebody who helped me before</w:t>
      </w:r>
    </w:p>
    <w:p w14:paraId="37738C48" w14:textId="1A7DECA5" w:rsidR="00861390" w:rsidRDefault="00000000">
      <w:r>
        <w:t>This variable is numeric</w:t>
      </w:r>
    </w:p>
    <w:p w14:paraId="3F2A612A" w14:textId="77777777" w:rsidR="00861390" w:rsidRDefault="00861390"/>
    <w:p w14:paraId="57DE6791" w14:textId="77777777" w:rsidR="00861390" w:rsidRDefault="00000000">
      <w:r>
        <w:rPr>
          <w:b/>
        </w:rPr>
        <w:t xml:space="preserve">Pos. = 195 Variable = </w:t>
      </w:r>
      <w:proofErr w:type="spellStart"/>
      <w:r>
        <w:rPr>
          <w:b/>
        </w:rPr>
        <w:t>SocialTrust</w:t>
      </w:r>
      <w:proofErr w:type="spellEnd"/>
      <w:r>
        <w:rPr>
          <w:b/>
        </w:rPr>
        <w:t xml:space="preserve"> </w:t>
      </w:r>
      <w:r>
        <w:rPr>
          <w:i/>
        </w:rPr>
        <w:t>Variable label = Would you say that most people can be trusted, or that you can't be too careful in dealing with people (7)?</w:t>
      </w:r>
    </w:p>
    <w:p w14:paraId="0A380151" w14:textId="6BEC38B3" w:rsidR="00861390" w:rsidRDefault="00000000">
      <w:r>
        <w:t>This variable is numeric</w:t>
      </w:r>
    </w:p>
    <w:p w14:paraId="41868CE4" w14:textId="77777777" w:rsidR="00861390" w:rsidRDefault="00861390"/>
    <w:p w14:paraId="61D7DE0B" w14:textId="77777777" w:rsidR="00861390" w:rsidRDefault="00000000">
      <w:r>
        <w:rPr>
          <w:b/>
        </w:rPr>
        <w:t xml:space="preserve">Pos. = 196 Variable = </w:t>
      </w:r>
      <w:proofErr w:type="spellStart"/>
      <w:r>
        <w:rPr>
          <w:b/>
        </w:rPr>
        <w:t>Coorperativeness</w:t>
      </w:r>
      <w:proofErr w:type="spellEnd"/>
      <w:r>
        <w:rPr>
          <w:b/>
        </w:rPr>
        <w:t xml:space="preserve"> </w:t>
      </w:r>
      <w:r>
        <w:rPr>
          <w:i/>
        </w:rPr>
        <w:t>Variable label = Would you say that most of the time people try to be helpful (1), or that they are mostly looking out for themselves (7)?</w:t>
      </w:r>
    </w:p>
    <w:p w14:paraId="316E3652" w14:textId="60482529" w:rsidR="00861390" w:rsidRDefault="00000000">
      <w:r>
        <w:t>This variable is numeric</w:t>
      </w:r>
    </w:p>
    <w:p w14:paraId="246C3FD8" w14:textId="77777777" w:rsidR="00861390" w:rsidRDefault="00861390"/>
    <w:p w14:paraId="67DA1576" w14:textId="77777777" w:rsidR="00861390" w:rsidRDefault="00000000">
      <w:r>
        <w:rPr>
          <w:b/>
        </w:rPr>
        <w:t xml:space="preserve">Pos. = 197 Variable = </w:t>
      </w:r>
      <w:proofErr w:type="spellStart"/>
      <w:r>
        <w:rPr>
          <w:b/>
        </w:rPr>
        <w:t>Contact_Close_Family</w:t>
      </w:r>
      <w:proofErr w:type="spellEnd"/>
      <w:r>
        <w:rPr>
          <w:b/>
        </w:rPr>
        <w:t xml:space="preserve"> </w:t>
      </w:r>
      <w:r>
        <w:rPr>
          <w:i/>
        </w:rPr>
        <w:t>Variable label = Please indicate how often you have been in contact with others (in-person, by phone, or online). - Close family and extended family</w:t>
      </w:r>
    </w:p>
    <w:p w14:paraId="34764176" w14:textId="4AC672BB" w:rsidR="00861390" w:rsidRDefault="00000000">
      <w:r>
        <w:t>This variable is numeric</w:t>
      </w:r>
    </w:p>
    <w:p w14:paraId="37BA0D6E" w14:textId="77777777" w:rsidR="00861390" w:rsidRDefault="00000000">
      <w:r>
        <w:t xml:space="preserve">Value label information for </w:t>
      </w:r>
      <w:proofErr w:type="spellStart"/>
      <w:r>
        <w:t>Contact_Close_Family</w:t>
      </w:r>
      <w:proofErr w:type="spellEnd"/>
    </w:p>
    <w:p w14:paraId="77A20C53" w14:textId="77777777" w:rsidR="00861390" w:rsidRDefault="00000000">
      <w:pPr>
        <w:ind w:left="400"/>
      </w:pPr>
      <w:r>
        <w:rPr>
          <w:sz w:val="20"/>
        </w:rPr>
        <w:lastRenderedPageBreak/>
        <w:t>Value = 1.0 Label = Daily</w:t>
      </w:r>
    </w:p>
    <w:p w14:paraId="1EBFC46A" w14:textId="77777777" w:rsidR="00861390" w:rsidRDefault="00000000">
      <w:pPr>
        <w:ind w:left="400"/>
      </w:pPr>
      <w:r>
        <w:rPr>
          <w:sz w:val="20"/>
        </w:rPr>
        <w:t>Value = 2.0 Label = 4-6 days a week</w:t>
      </w:r>
    </w:p>
    <w:p w14:paraId="3DDEDE84" w14:textId="77777777" w:rsidR="00861390" w:rsidRDefault="00000000">
      <w:pPr>
        <w:ind w:left="400"/>
      </w:pPr>
      <w:r>
        <w:rPr>
          <w:sz w:val="20"/>
        </w:rPr>
        <w:t>Value = 3.0 Label = 1-3 days a week</w:t>
      </w:r>
    </w:p>
    <w:p w14:paraId="2A0B36C9" w14:textId="77777777" w:rsidR="00861390" w:rsidRDefault="00000000">
      <w:pPr>
        <w:ind w:left="400"/>
      </w:pPr>
      <w:r>
        <w:rPr>
          <w:sz w:val="20"/>
        </w:rPr>
        <w:t>Value = 4.0 Label = 1-3 days a month</w:t>
      </w:r>
    </w:p>
    <w:p w14:paraId="0B4185C7" w14:textId="77777777" w:rsidR="00861390" w:rsidRDefault="00000000">
      <w:pPr>
        <w:ind w:left="400"/>
      </w:pPr>
      <w:r>
        <w:rPr>
          <w:sz w:val="20"/>
        </w:rPr>
        <w:t>Value = 5.0 Label = 6-11 days a year</w:t>
      </w:r>
    </w:p>
    <w:p w14:paraId="6BB5E514" w14:textId="77777777" w:rsidR="00861390" w:rsidRDefault="00000000">
      <w:pPr>
        <w:ind w:left="400"/>
      </w:pPr>
      <w:r>
        <w:rPr>
          <w:sz w:val="20"/>
        </w:rPr>
        <w:t>Value = 6.0 Label = 1-5 days a year</w:t>
      </w:r>
    </w:p>
    <w:p w14:paraId="3C221C8A" w14:textId="77777777" w:rsidR="00861390" w:rsidRDefault="00000000">
      <w:pPr>
        <w:ind w:left="400"/>
      </w:pPr>
      <w:r>
        <w:rPr>
          <w:sz w:val="20"/>
        </w:rPr>
        <w:t>Value = 7.0 Label = (Almost) Never</w:t>
      </w:r>
    </w:p>
    <w:p w14:paraId="03AD9FBF" w14:textId="77777777" w:rsidR="00861390" w:rsidRDefault="00861390"/>
    <w:p w14:paraId="36D60C0C" w14:textId="77777777" w:rsidR="00861390" w:rsidRDefault="00000000">
      <w:r>
        <w:rPr>
          <w:b/>
        </w:rPr>
        <w:t xml:space="preserve">Pos. = 198 Variable = </w:t>
      </w:r>
      <w:proofErr w:type="spellStart"/>
      <w:r>
        <w:rPr>
          <w:b/>
        </w:rPr>
        <w:t>Contact_Friends</w:t>
      </w:r>
      <w:proofErr w:type="spellEnd"/>
      <w:r>
        <w:rPr>
          <w:b/>
        </w:rPr>
        <w:t xml:space="preserve"> </w:t>
      </w:r>
      <w:r>
        <w:rPr>
          <w:i/>
        </w:rPr>
        <w:t>Variable label = Please indicate how often you have been in contact with others (in-person, by phone, or online). - Friends/ intimates</w:t>
      </w:r>
    </w:p>
    <w:p w14:paraId="4C9901E6" w14:textId="3A2C4BCC" w:rsidR="00861390" w:rsidRDefault="00000000">
      <w:r>
        <w:t>This variable is numeric</w:t>
      </w:r>
    </w:p>
    <w:p w14:paraId="24EAB0B8" w14:textId="77777777" w:rsidR="00861390" w:rsidRDefault="00000000">
      <w:r>
        <w:t xml:space="preserve">Value label information for </w:t>
      </w:r>
      <w:proofErr w:type="spellStart"/>
      <w:r>
        <w:t>Contact_Friends</w:t>
      </w:r>
      <w:proofErr w:type="spellEnd"/>
    </w:p>
    <w:p w14:paraId="5A8A465A" w14:textId="77777777" w:rsidR="00861390" w:rsidRDefault="00000000">
      <w:pPr>
        <w:ind w:left="400"/>
      </w:pPr>
      <w:r>
        <w:rPr>
          <w:sz w:val="20"/>
        </w:rPr>
        <w:t>Value = 1.0 Label = Daily</w:t>
      </w:r>
    </w:p>
    <w:p w14:paraId="05B9DDCA" w14:textId="77777777" w:rsidR="00861390" w:rsidRDefault="00000000">
      <w:pPr>
        <w:ind w:left="400"/>
      </w:pPr>
      <w:r>
        <w:rPr>
          <w:sz w:val="20"/>
        </w:rPr>
        <w:t>Value = 2.0 Label = 4-6 days a week</w:t>
      </w:r>
    </w:p>
    <w:p w14:paraId="467E41DC" w14:textId="77777777" w:rsidR="00861390" w:rsidRDefault="00000000">
      <w:pPr>
        <w:ind w:left="400"/>
      </w:pPr>
      <w:r>
        <w:rPr>
          <w:sz w:val="20"/>
        </w:rPr>
        <w:t>Value = 3.0 Label = 1-3 days a week</w:t>
      </w:r>
    </w:p>
    <w:p w14:paraId="74B16697" w14:textId="77777777" w:rsidR="00861390" w:rsidRDefault="00000000">
      <w:pPr>
        <w:ind w:left="400"/>
      </w:pPr>
      <w:r>
        <w:rPr>
          <w:sz w:val="20"/>
        </w:rPr>
        <w:t>Value = 4.0 Label = 1-3 days a month</w:t>
      </w:r>
    </w:p>
    <w:p w14:paraId="54B9AE9B" w14:textId="77777777" w:rsidR="00861390" w:rsidRDefault="00000000">
      <w:pPr>
        <w:ind w:left="400"/>
      </w:pPr>
      <w:r>
        <w:rPr>
          <w:sz w:val="20"/>
        </w:rPr>
        <w:t>Value = 5.0 Label = 6-11 days a year</w:t>
      </w:r>
    </w:p>
    <w:p w14:paraId="726C64F8" w14:textId="77777777" w:rsidR="00861390" w:rsidRDefault="00000000">
      <w:pPr>
        <w:ind w:left="400"/>
      </w:pPr>
      <w:r>
        <w:rPr>
          <w:sz w:val="20"/>
        </w:rPr>
        <w:t>Value = 6.0 Label = 1-5 days a year</w:t>
      </w:r>
    </w:p>
    <w:p w14:paraId="436A772E" w14:textId="77777777" w:rsidR="00861390" w:rsidRDefault="00000000">
      <w:pPr>
        <w:ind w:left="400"/>
      </w:pPr>
      <w:r>
        <w:rPr>
          <w:sz w:val="20"/>
        </w:rPr>
        <w:t>Value = 7.0 Label = (Almost) Never</w:t>
      </w:r>
    </w:p>
    <w:p w14:paraId="666AE791" w14:textId="77777777" w:rsidR="00861390" w:rsidRDefault="00861390"/>
    <w:p w14:paraId="2E4286EF" w14:textId="77777777" w:rsidR="00861390" w:rsidRDefault="00000000">
      <w:r>
        <w:rPr>
          <w:b/>
        </w:rPr>
        <w:t xml:space="preserve">Pos. = 199 Variable = </w:t>
      </w:r>
      <w:proofErr w:type="spellStart"/>
      <w:r>
        <w:rPr>
          <w:b/>
        </w:rPr>
        <w:t>Contact_Neighbours</w:t>
      </w:r>
      <w:proofErr w:type="spellEnd"/>
      <w:r>
        <w:rPr>
          <w:b/>
        </w:rPr>
        <w:t xml:space="preserve"> </w:t>
      </w:r>
      <w:r>
        <w:rPr>
          <w:i/>
        </w:rPr>
        <w:t xml:space="preserve">Variable label = Please indicate how often you have been in contact with others (in-person, by phone, or online). - </w:t>
      </w:r>
      <w:proofErr w:type="spellStart"/>
      <w:r>
        <w:rPr>
          <w:i/>
        </w:rPr>
        <w:t>Neighbours</w:t>
      </w:r>
      <w:proofErr w:type="spellEnd"/>
    </w:p>
    <w:p w14:paraId="493F4FD2" w14:textId="50649F1C" w:rsidR="00861390" w:rsidRDefault="00000000">
      <w:r>
        <w:t>This variable is numeric</w:t>
      </w:r>
    </w:p>
    <w:p w14:paraId="1CE612B1" w14:textId="77777777" w:rsidR="00861390" w:rsidRDefault="00000000">
      <w:r>
        <w:t xml:space="preserve">Value label information for </w:t>
      </w:r>
      <w:proofErr w:type="spellStart"/>
      <w:r>
        <w:t>Contact_Neighbours</w:t>
      </w:r>
      <w:proofErr w:type="spellEnd"/>
    </w:p>
    <w:p w14:paraId="4167DD41" w14:textId="77777777" w:rsidR="00861390" w:rsidRDefault="00000000">
      <w:pPr>
        <w:ind w:left="400"/>
      </w:pPr>
      <w:r>
        <w:rPr>
          <w:sz w:val="20"/>
        </w:rPr>
        <w:t>Value = 1.0 Label = Daily</w:t>
      </w:r>
    </w:p>
    <w:p w14:paraId="489FCEFE" w14:textId="77777777" w:rsidR="00861390" w:rsidRDefault="00000000">
      <w:pPr>
        <w:ind w:left="400"/>
      </w:pPr>
      <w:r>
        <w:rPr>
          <w:sz w:val="20"/>
        </w:rPr>
        <w:t>Value = 2.0 Label = 4-6 days a week</w:t>
      </w:r>
    </w:p>
    <w:p w14:paraId="35D4D1F2" w14:textId="77777777" w:rsidR="00861390" w:rsidRDefault="00000000">
      <w:pPr>
        <w:ind w:left="400"/>
      </w:pPr>
      <w:r>
        <w:rPr>
          <w:sz w:val="20"/>
        </w:rPr>
        <w:t>Value = 3.0 Label = 1-3 days a week</w:t>
      </w:r>
    </w:p>
    <w:p w14:paraId="40870B6D" w14:textId="77777777" w:rsidR="00861390" w:rsidRDefault="00000000">
      <w:pPr>
        <w:ind w:left="400"/>
      </w:pPr>
      <w:r>
        <w:rPr>
          <w:sz w:val="20"/>
        </w:rPr>
        <w:t>Value = 4.0 Label = 1-3 days a month</w:t>
      </w:r>
    </w:p>
    <w:p w14:paraId="17CE3EA0" w14:textId="77777777" w:rsidR="00861390" w:rsidRDefault="00000000">
      <w:pPr>
        <w:ind w:left="400"/>
      </w:pPr>
      <w:r>
        <w:rPr>
          <w:sz w:val="20"/>
        </w:rPr>
        <w:lastRenderedPageBreak/>
        <w:t>Value = 5.0 Label = 6-11 days a year</w:t>
      </w:r>
    </w:p>
    <w:p w14:paraId="5E45346C" w14:textId="77777777" w:rsidR="00861390" w:rsidRDefault="00000000">
      <w:pPr>
        <w:ind w:left="400"/>
      </w:pPr>
      <w:r>
        <w:rPr>
          <w:sz w:val="20"/>
        </w:rPr>
        <w:t>Value = 6.0 Label = 1-5 days a year</w:t>
      </w:r>
    </w:p>
    <w:p w14:paraId="1FF90B32" w14:textId="77777777" w:rsidR="00861390" w:rsidRDefault="00000000">
      <w:pPr>
        <w:ind w:left="400"/>
      </w:pPr>
      <w:r>
        <w:rPr>
          <w:sz w:val="20"/>
        </w:rPr>
        <w:t>Value = 7.0 Label = (Almost) Never</w:t>
      </w:r>
    </w:p>
    <w:p w14:paraId="302F4F96" w14:textId="77777777" w:rsidR="00861390" w:rsidRDefault="00861390"/>
    <w:p w14:paraId="220CFFD7" w14:textId="77777777" w:rsidR="00861390" w:rsidRDefault="00000000">
      <w:r>
        <w:rPr>
          <w:b/>
        </w:rPr>
        <w:t xml:space="preserve">Pos. = 200 Variable = </w:t>
      </w:r>
      <w:proofErr w:type="spellStart"/>
      <w:r>
        <w:rPr>
          <w:b/>
        </w:rPr>
        <w:t>Contact_Colleagues</w:t>
      </w:r>
      <w:proofErr w:type="spellEnd"/>
      <w:r>
        <w:rPr>
          <w:b/>
        </w:rPr>
        <w:t xml:space="preserve"> </w:t>
      </w:r>
      <w:r>
        <w:rPr>
          <w:i/>
        </w:rPr>
        <w:t>Variable label = Please indicate how often you have been in contact with others (in-person, by phone, or online). - Work colleagues/ schoolmates (in time off work/school)</w:t>
      </w:r>
    </w:p>
    <w:p w14:paraId="67BFA67B" w14:textId="3F38D262" w:rsidR="00861390" w:rsidRDefault="00000000">
      <w:r>
        <w:t>This variable is numeric</w:t>
      </w:r>
    </w:p>
    <w:p w14:paraId="3E62B28C" w14:textId="77777777" w:rsidR="00861390" w:rsidRDefault="00000000">
      <w:r>
        <w:t xml:space="preserve">Value label information for </w:t>
      </w:r>
      <w:proofErr w:type="spellStart"/>
      <w:r>
        <w:t>Contact_Colleagues</w:t>
      </w:r>
      <w:proofErr w:type="spellEnd"/>
    </w:p>
    <w:p w14:paraId="6B6873FB" w14:textId="77777777" w:rsidR="00861390" w:rsidRDefault="00000000">
      <w:pPr>
        <w:ind w:left="400"/>
      </w:pPr>
      <w:r>
        <w:rPr>
          <w:sz w:val="20"/>
        </w:rPr>
        <w:t>Value = 1.0 Label = Daily</w:t>
      </w:r>
    </w:p>
    <w:p w14:paraId="21365D32" w14:textId="77777777" w:rsidR="00861390" w:rsidRDefault="00000000">
      <w:pPr>
        <w:ind w:left="400"/>
      </w:pPr>
      <w:r>
        <w:rPr>
          <w:sz w:val="20"/>
        </w:rPr>
        <w:t>Value = 2.0 Label = 4-6 days a week</w:t>
      </w:r>
    </w:p>
    <w:p w14:paraId="3DA20821" w14:textId="77777777" w:rsidR="00861390" w:rsidRDefault="00000000">
      <w:pPr>
        <w:ind w:left="400"/>
      </w:pPr>
      <w:r>
        <w:rPr>
          <w:sz w:val="20"/>
        </w:rPr>
        <w:t>Value = 3.0 Label = 1-3 days a week</w:t>
      </w:r>
    </w:p>
    <w:p w14:paraId="0C1E9FFA" w14:textId="77777777" w:rsidR="00861390" w:rsidRDefault="00000000">
      <w:pPr>
        <w:ind w:left="400"/>
      </w:pPr>
      <w:r>
        <w:rPr>
          <w:sz w:val="20"/>
        </w:rPr>
        <w:t>Value = 4.0 Label = 1-3 days a month</w:t>
      </w:r>
    </w:p>
    <w:p w14:paraId="0DEBDFF6" w14:textId="77777777" w:rsidR="00861390" w:rsidRDefault="00000000">
      <w:pPr>
        <w:ind w:left="400"/>
      </w:pPr>
      <w:r>
        <w:rPr>
          <w:sz w:val="20"/>
        </w:rPr>
        <w:t>Value = 5.0 Label = 6-11 days a year</w:t>
      </w:r>
    </w:p>
    <w:p w14:paraId="2CFBA54D" w14:textId="77777777" w:rsidR="00861390" w:rsidRDefault="00000000">
      <w:pPr>
        <w:ind w:left="400"/>
      </w:pPr>
      <w:r>
        <w:rPr>
          <w:sz w:val="20"/>
        </w:rPr>
        <w:t>Value = 6.0 Label = 1-5 days a year</w:t>
      </w:r>
    </w:p>
    <w:p w14:paraId="4D015902" w14:textId="77777777" w:rsidR="00861390" w:rsidRDefault="00000000">
      <w:pPr>
        <w:ind w:left="400"/>
      </w:pPr>
      <w:r>
        <w:rPr>
          <w:sz w:val="20"/>
        </w:rPr>
        <w:t>Value = 7.0 Label = (Almost) Never</w:t>
      </w:r>
    </w:p>
    <w:p w14:paraId="47C079FE" w14:textId="77777777" w:rsidR="00861390" w:rsidRDefault="00861390"/>
    <w:p w14:paraId="3E14DE10" w14:textId="77777777" w:rsidR="00861390" w:rsidRDefault="00000000">
      <w:r>
        <w:rPr>
          <w:b/>
        </w:rPr>
        <w:t xml:space="preserve">Pos. = 201 Variable = </w:t>
      </w:r>
      <w:proofErr w:type="spellStart"/>
      <w:r>
        <w:rPr>
          <w:b/>
        </w:rPr>
        <w:t>Contact_Community</w:t>
      </w:r>
      <w:proofErr w:type="spellEnd"/>
      <w:r>
        <w:rPr>
          <w:b/>
        </w:rPr>
        <w:t xml:space="preserve"> </w:t>
      </w:r>
      <w:r>
        <w:rPr>
          <w:i/>
        </w:rPr>
        <w:t>Variable label = Please indicate how often you have been in contact with others (in-person, by phone, or online). - People in my community groups (religious groups and sporting clubs, etc.)</w:t>
      </w:r>
    </w:p>
    <w:p w14:paraId="4197EF05" w14:textId="01EBD1F2" w:rsidR="00861390" w:rsidRDefault="00000000">
      <w:r>
        <w:t>This variable is numeric</w:t>
      </w:r>
    </w:p>
    <w:p w14:paraId="7CB9592C" w14:textId="77777777" w:rsidR="00861390" w:rsidRDefault="00000000">
      <w:r>
        <w:t>Value label information for Contact_Community</w:t>
      </w:r>
    </w:p>
    <w:p w14:paraId="6D9EDC53" w14:textId="77777777" w:rsidR="00861390" w:rsidRDefault="00000000">
      <w:pPr>
        <w:ind w:left="400"/>
      </w:pPr>
      <w:r>
        <w:rPr>
          <w:sz w:val="20"/>
        </w:rPr>
        <w:t>Value = 1.0 Label = Daily</w:t>
      </w:r>
    </w:p>
    <w:p w14:paraId="0277595D" w14:textId="77777777" w:rsidR="00861390" w:rsidRDefault="00000000">
      <w:pPr>
        <w:ind w:left="400"/>
      </w:pPr>
      <w:r>
        <w:rPr>
          <w:sz w:val="20"/>
        </w:rPr>
        <w:t>Value = 2.0 Label = 4-6 days a week</w:t>
      </w:r>
    </w:p>
    <w:p w14:paraId="37ABE5FB" w14:textId="77777777" w:rsidR="00861390" w:rsidRDefault="00000000">
      <w:pPr>
        <w:ind w:left="400"/>
      </w:pPr>
      <w:r>
        <w:rPr>
          <w:sz w:val="20"/>
        </w:rPr>
        <w:t>Value = 3.0 Label = 1-3 days a week</w:t>
      </w:r>
    </w:p>
    <w:p w14:paraId="58A29391" w14:textId="77777777" w:rsidR="00861390" w:rsidRDefault="00000000">
      <w:pPr>
        <w:ind w:left="400"/>
      </w:pPr>
      <w:r>
        <w:rPr>
          <w:sz w:val="20"/>
        </w:rPr>
        <w:t>Value = 4.0 Label = 1-3 days a month</w:t>
      </w:r>
    </w:p>
    <w:p w14:paraId="70041A28" w14:textId="77777777" w:rsidR="00861390" w:rsidRDefault="00000000">
      <w:pPr>
        <w:ind w:left="400"/>
      </w:pPr>
      <w:r>
        <w:rPr>
          <w:sz w:val="20"/>
        </w:rPr>
        <w:t>Value = 5.0 Label = 6-11 days a year</w:t>
      </w:r>
    </w:p>
    <w:p w14:paraId="686C73BB" w14:textId="77777777" w:rsidR="00861390" w:rsidRDefault="00000000">
      <w:pPr>
        <w:ind w:left="400"/>
      </w:pPr>
      <w:r>
        <w:rPr>
          <w:sz w:val="20"/>
        </w:rPr>
        <w:t>Value = 6.0 Label = 1-5 days a year</w:t>
      </w:r>
    </w:p>
    <w:p w14:paraId="23A0A8DF" w14:textId="77777777" w:rsidR="00861390" w:rsidRDefault="00000000">
      <w:pPr>
        <w:ind w:left="400"/>
      </w:pPr>
      <w:r>
        <w:rPr>
          <w:sz w:val="20"/>
        </w:rPr>
        <w:t>Value = 7.0 Label = (Almost) Never</w:t>
      </w:r>
    </w:p>
    <w:p w14:paraId="657B47FA" w14:textId="77777777" w:rsidR="00861390" w:rsidRDefault="00861390"/>
    <w:p w14:paraId="45854146" w14:textId="77777777" w:rsidR="00861390" w:rsidRDefault="00000000">
      <w:r>
        <w:rPr>
          <w:b/>
        </w:rPr>
        <w:t xml:space="preserve">Pos. = 202 Variable = Has_Driver_Licence </w:t>
      </w:r>
      <w:r>
        <w:rPr>
          <w:i/>
        </w:rPr>
        <w:t>Variable label = Do you have a driver's licence to drive a car?</w:t>
      </w:r>
    </w:p>
    <w:p w14:paraId="2425F326" w14:textId="4EE1EA4F" w:rsidR="00861390" w:rsidRDefault="00000000">
      <w:r>
        <w:t>This variable is numeric</w:t>
      </w:r>
    </w:p>
    <w:p w14:paraId="5EEDAEAD" w14:textId="77777777" w:rsidR="00861390" w:rsidRDefault="00000000">
      <w:r>
        <w:t>Value label information for Has_Driver_Licence</w:t>
      </w:r>
    </w:p>
    <w:p w14:paraId="5F5313B0" w14:textId="77777777" w:rsidR="00861390" w:rsidRDefault="00000000">
      <w:pPr>
        <w:ind w:left="400"/>
      </w:pPr>
      <w:r>
        <w:rPr>
          <w:sz w:val="20"/>
        </w:rPr>
        <w:t>Value = -9.0 Label = NA</w:t>
      </w:r>
    </w:p>
    <w:p w14:paraId="112735E9" w14:textId="77777777" w:rsidR="00861390" w:rsidRDefault="00000000">
      <w:pPr>
        <w:ind w:left="400"/>
      </w:pPr>
      <w:r>
        <w:rPr>
          <w:sz w:val="20"/>
        </w:rPr>
        <w:t>Value = 1.0 Label = Yes</w:t>
      </w:r>
    </w:p>
    <w:p w14:paraId="284BDF7F" w14:textId="77777777" w:rsidR="00861390" w:rsidRDefault="00000000">
      <w:pPr>
        <w:ind w:left="400"/>
      </w:pPr>
      <w:r>
        <w:rPr>
          <w:sz w:val="20"/>
        </w:rPr>
        <w:t>Value = 2.0 Label = No</w:t>
      </w:r>
    </w:p>
    <w:p w14:paraId="01C9D94B" w14:textId="77777777" w:rsidR="00861390" w:rsidRDefault="00861390"/>
    <w:p w14:paraId="37A1B0AB" w14:textId="77777777" w:rsidR="00861390" w:rsidRDefault="00000000">
      <w:r>
        <w:rPr>
          <w:b/>
        </w:rPr>
        <w:t xml:space="preserve">Pos. = 203 Variable = Regular_Car_Access </w:t>
      </w:r>
      <w:r>
        <w:rPr>
          <w:i/>
        </w:rPr>
        <w:t>Variable label = Do you have regular access to a car? Select all that apply - Selected Choice</w:t>
      </w:r>
    </w:p>
    <w:p w14:paraId="51036039" w14:textId="4BE6B7C9" w:rsidR="00861390" w:rsidRDefault="00000000">
      <w:r>
        <w:t>This variable is numeric</w:t>
      </w:r>
    </w:p>
    <w:p w14:paraId="098F3BDC" w14:textId="77777777" w:rsidR="00861390" w:rsidRDefault="00000000">
      <w:r>
        <w:t>Value label information for Regular_Car_Access</w:t>
      </w:r>
    </w:p>
    <w:p w14:paraId="56F80F88" w14:textId="77777777" w:rsidR="00861390" w:rsidRDefault="00000000">
      <w:pPr>
        <w:ind w:left="400"/>
      </w:pPr>
      <w:r>
        <w:rPr>
          <w:sz w:val="20"/>
        </w:rPr>
        <w:t>Value = 1 Label = Yes</w:t>
      </w:r>
    </w:p>
    <w:p w14:paraId="0578BF7C" w14:textId="77777777" w:rsidR="00861390" w:rsidRDefault="00000000">
      <w:pPr>
        <w:ind w:left="400"/>
      </w:pPr>
      <w:r>
        <w:rPr>
          <w:sz w:val="20"/>
        </w:rPr>
        <w:t>Value = 2 Label = No</w:t>
      </w:r>
    </w:p>
    <w:p w14:paraId="04569AD1" w14:textId="77777777" w:rsidR="00861390" w:rsidRDefault="00861390"/>
    <w:p w14:paraId="097E0232" w14:textId="77777777" w:rsidR="00861390" w:rsidRDefault="00000000">
      <w:r>
        <w:rPr>
          <w:b/>
        </w:rPr>
        <w:t xml:space="preserve">Pos. = 204 Variable = Car_Club_Membership </w:t>
      </w:r>
      <w:r>
        <w:rPr>
          <w:i/>
        </w:rPr>
        <w:t>Variable label = Are you a member of a car club? By car club we mean a club where you can rent a vehicle to drive for a short period of time, usually hourly.</w:t>
      </w:r>
    </w:p>
    <w:p w14:paraId="4226E978" w14:textId="6D2577C1" w:rsidR="00861390" w:rsidRDefault="00000000">
      <w:r>
        <w:t>This variable is numeric</w:t>
      </w:r>
    </w:p>
    <w:p w14:paraId="69D76800" w14:textId="77777777" w:rsidR="00861390" w:rsidRDefault="00000000">
      <w:r>
        <w:t>Value label information for Car_Club_Membership</w:t>
      </w:r>
    </w:p>
    <w:p w14:paraId="07BDA5D0" w14:textId="77777777" w:rsidR="00861390" w:rsidRDefault="00000000">
      <w:pPr>
        <w:ind w:left="400"/>
      </w:pPr>
      <w:r>
        <w:rPr>
          <w:sz w:val="20"/>
        </w:rPr>
        <w:t>Value = 1.0 Label = Yes</w:t>
      </w:r>
    </w:p>
    <w:p w14:paraId="118EDFED" w14:textId="77777777" w:rsidR="00861390" w:rsidRDefault="00000000">
      <w:pPr>
        <w:ind w:left="400"/>
      </w:pPr>
      <w:r>
        <w:rPr>
          <w:sz w:val="20"/>
        </w:rPr>
        <w:t>Value = 2.0 Label = No</w:t>
      </w:r>
    </w:p>
    <w:p w14:paraId="313145E4" w14:textId="77777777" w:rsidR="00861390" w:rsidRDefault="00861390"/>
    <w:p w14:paraId="4A52F78C" w14:textId="77777777" w:rsidR="00861390" w:rsidRDefault="00000000">
      <w:r>
        <w:rPr>
          <w:b/>
        </w:rPr>
        <w:t xml:space="preserve">Pos. = 205 Variable = Own_Bicycle </w:t>
      </w:r>
      <w:r>
        <w:rPr>
          <w:i/>
        </w:rPr>
        <w:t>Variable label = Do you own a bicycle (excluding e-bikes)? Select all that apply - Selected Choice</w:t>
      </w:r>
    </w:p>
    <w:p w14:paraId="64D54E80" w14:textId="5048D633" w:rsidR="00861390" w:rsidRPr="00445448" w:rsidRDefault="00000000">
      <w:pPr>
        <w:rPr>
          <w:rFonts w:eastAsia="宋体" w:hint="eastAsia"/>
          <w:lang w:eastAsia="zh-CN"/>
        </w:rPr>
      </w:pPr>
      <w:r>
        <w:t xml:space="preserve">This variable is </w:t>
      </w:r>
      <w:r w:rsidR="00445448">
        <w:rPr>
          <w:rFonts w:eastAsia="宋体" w:hint="eastAsia"/>
          <w:lang w:eastAsia="zh-CN"/>
        </w:rPr>
        <w:t>string</w:t>
      </w:r>
    </w:p>
    <w:p w14:paraId="546B11CA" w14:textId="77777777" w:rsidR="00445448" w:rsidRPr="00445448" w:rsidRDefault="00445448">
      <w:pPr>
        <w:rPr>
          <w:rFonts w:eastAsia="宋体" w:hint="eastAsia"/>
          <w:lang w:eastAsia="zh-CN"/>
        </w:rPr>
      </w:pPr>
    </w:p>
    <w:p w14:paraId="663179D6" w14:textId="77777777" w:rsidR="00861390" w:rsidRDefault="00000000">
      <w:r>
        <w:rPr>
          <w:b/>
        </w:rPr>
        <w:lastRenderedPageBreak/>
        <w:t xml:space="preserve">Pos. = 206 Variable = </w:t>
      </w:r>
      <w:proofErr w:type="spellStart"/>
      <w:r>
        <w:rPr>
          <w:b/>
        </w:rPr>
        <w:t>Own_Ebike</w:t>
      </w:r>
      <w:proofErr w:type="spellEnd"/>
      <w:r>
        <w:rPr>
          <w:b/>
        </w:rPr>
        <w:t xml:space="preserve"> </w:t>
      </w:r>
      <w:r>
        <w:rPr>
          <w:i/>
        </w:rPr>
        <w:t>Variable label = Do you own an electric bicycle (or 'e-bike')? Select all that apply - Selected Choice</w:t>
      </w:r>
    </w:p>
    <w:p w14:paraId="76F405B6" w14:textId="06AFD686" w:rsidR="00861390" w:rsidRDefault="00000000">
      <w:pPr>
        <w:rPr>
          <w:rFonts w:eastAsia="宋体"/>
          <w:lang w:eastAsia="zh-CN"/>
        </w:rPr>
      </w:pPr>
      <w:r>
        <w:t xml:space="preserve">This variable is </w:t>
      </w:r>
      <w:r w:rsidR="00445448">
        <w:rPr>
          <w:rFonts w:eastAsia="宋体" w:hint="eastAsia"/>
          <w:lang w:eastAsia="zh-CN"/>
        </w:rPr>
        <w:t>string</w:t>
      </w:r>
    </w:p>
    <w:p w14:paraId="624D6002" w14:textId="77777777" w:rsidR="00445448" w:rsidRPr="00445448" w:rsidRDefault="00445448">
      <w:pPr>
        <w:rPr>
          <w:rFonts w:eastAsia="宋体" w:hint="eastAsia"/>
          <w:lang w:eastAsia="zh-CN"/>
        </w:rPr>
      </w:pPr>
    </w:p>
    <w:p w14:paraId="0A8C1526" w14:textId="77777777" w:rsidR="00861390" w:rsidRDefault="00000000">
      <w:r>
        <w:rPr>
          <w:b/>
        </w:rPr>
        <w:t xml:space="preserve">Pos. = 207 Variable = Season_Ticket_PT </w:t>
      </w:r>
      <w:r>
        <w:rPr>
          <w:i/>
        </w:rPr>
        <w:t>Variable label = Do you regularly own a season ticket for public transport?</w:t>
      </w:r>
    </w:p>
    <w:p w14:paraId="0A9F7E1B" w14:textId="37FBE76F" w:rsidR="00861390" w:rsidRPr="00445448" w:rsidRDefault="00000000">
      <w:pPr>
        <w:rPr>
          <w:rFonts w:eastAsia="宋体" w:hint="eastAsia"/>
          <w:lang w:eastAsia="zh-CN"/>
        </w:rPr>
      </w:pPr>
      <w:r>
        <w:t xml:space="preserve">This variable is </w:t>
      </w:r>
      <w:r w:rsidR="00445448">
        <w:rPr>
          <w:rFonts w:eastAsia="宋体" w:hint="eastAsia"/>
          <w:lang w:eastAsia="zh-CN"/>
        </w:rPr>
        <w:t>string</w:t>
      </w:r>
    </w:p>
    <w:p w14:paraId="6C475B1C" w14:textId="77777777" w:rsidR="00445448" w:rsidRPr="00445448" w:rsidRDefault="00445448">
      <w:pPr>
        <w:rPr>
          <w:rFonts w:eastAsia="宋体" w:hint="eastAsia"/>
          <w:lang w:eastAsia="zh-CN"/>
        </w:rPr>
      </w:pPr>
    </w:p>
    <w:p w14:paraId="23B5915A" w14:textId="77777777" w:rsidR="00861390" w:rsidRDefault="00000000">
      <w:r>
        <w:rPr>
          <w:b/>
        </w:rPr>
        <w:t xml:space="preserve">Pos. = 208 Variable = </w:t>
      </w:r>
      <w:proofErr w:type="spellStart"/>
      <w:r>
        <w:rPr>
          <w:b/>
        </w:rPr>
        <w:t>Other_Transport</w:t>
      </w:r>
      <w:proofErr w:type="spellEnd"/>
      <w:r>
        <w:rPr>
          <w:b/>
        </w:rPr>
        <w:t xml:space="preserve"> </w:t>
      </w:r>
      <w:r>
        <w:rPr>
          <w:i/>
        </w:rPr>
        <w:t>Variable label = Do you own any other forms of transport?</w:t>
      </w:r>
    </w:p>
    <w:p w14:paraId="0795DE60" w14:textId="0C3DFC48" w:rsidR="00861390" w:rsidRDefault="00000000">
      <w:r>
        <w:t>This variable is numeric</w:t>
      </w:r>
    </w:p>
    <w:p w14:paraId="1B80B097" w14:textId="77777777" w:rsidR="00861390" w:rsidRDefault="00000000">
      <w:r>
        <w:t>Value label information for Other_Transport</w:t>
      </w:r>
    </w:p>
    <w:p w14:paraId="33034EAC" w14:textId="77777777" w:rsidR="00861390" w:rsidRDefault="00000000">
      <w:pPr>
        <w:ind w:left="400"/>
      </w:pPr>
      <w:r>
        <w:rPr>
          <w:sz w:val="20"/>
        </w:rPr>
        <w:t>Value = 1 Label = Motorcycle</w:t>
      </w:r>
    </w:p>
    <w:p w14:paraId="20EDF0B5" w14:textId="77777777" w:rsidR="00861390" w:rsidRDefault="00000000">
      <w:pPr>
        <w:ind w:left="400"/>
      </w:pPr>
      <w:r>
        <w:rPr>
          <w:sz w:val="20"/>
        </w:rPr>
        <w:t>Value = 2 Label = E-scooter</w:t>
      </w:r>
    </w:p>
    <w:p w14:paraId="63380986" w14:textId="77777777" w:rsidR="00861390" w:rsidRDefault="00000000">
      <w:pPr>
        <w:ind w:left="400"/>
      </w:pPr>
      <w:r>
        <w:rPr>
          <w:sz w:val="20"/>
        </w:rPr>
        <w:t>Value = 3 Label = E-skateboard</w:t>
      </w:r>
    </w:p>
    <w:p w14:paraId="77D2353D" w14:textId="77777777" w:rsidR="00861390" w:rsidRDefault="00000000">
      <w:pPr>
        <w:ind w:left="400"/>
      </w:pPr>
      <w:r>
        <w:rPr>
          <w:sz w:val="20"/>
        </w:rPr>
        <w:t>Value = 4 Label = (E-)mopeds</w:t>
      </w:r>
    </w:p>
    <w:p w14:paraId="56516403" w14:textId="77777777" w:rsidR="00861390" w:rsidRDefault="00000000">
      <w:pPr>
        <w:ind w:left="400"/>
      </w:pPr>
      <w:r>
        <w:rPr>
          <w:sz w:val="20"/>
        </w:rPr>
        <w:t>Value = 9 Label = Other, please specify</w:t>
      </w:r>
    </w:p>
    <w:p w14:paraId="0B76B4DD" w14:textId="77777777" w:rsidR="00861390" w:rsidRDefault="00000000">
      <w:pPr>
        <w:ind w:left="400"/>
      </w:pPr>
      <w:r>
        <w:rPr>
          <w:sz w:val="20"/>
        </w:rPr>
        <w:t>Value = 99 Label = None of the above</w:t>
      </w:r>
    </w:p>
    <w:p w14:paraId="640539BB" w14:textId="77777777" w:rsidR="00861390" w:rsidRDefault="00861390"/>
    <w:p w14:paraId="3784A4A9" w14:textId="77777777" w:rsidR="00861390" w:rsidRDefault="00000000">
      <w:r>
        <w:rPr>
          <w:b/>
        </w:rPr>
        <w:t xml:space="preserve">Pos. = 209 Variable = Hours_Travel_Thursday </w:t>
      </w:r>
      <w:r>
        <w:rPr>
          <w:i/>
        </w:rPr>
        <w:t>Variable label = How many hours did you spend travelling last Thursday?</w:t>
      </w:r>
    </w:p>
    <w:p w14:paraId="76ADA62E" w14:textId="4103FF38" w:rsidR="00861390" w:rsidRDefault="00000000">
      <w:r>
        <w:t>This variable is numeric</w:t>
      </w:r>
    </w:p>
    <w:p w14:paraId="7ECD3B27" w14:textId="77777777" w:rsidR="00861390" w:rsidRDefault="00000000">
      <w:r>
        <w:t>Value label information for Hours_Travel_Thursday</w:t>
      </w:r>
    </w:p>
    <w:p w14:paraId="22633E88" w14:textId="77777777" w:rsidR="00861390" w:rsidRDefault="00000000">
      <w:pPr>
        <w:ind w:left="400"/>
      </w:pPr>
      <w:r>
        <w:rPr>
          <w:sz w:val="20"/>
        </w:rPr>
        <w:t>Value = 1.0 Label = 0.5-1 hour</w:t>
      </w:r>
    </w:p>
    <w:p w14:paraId="5462A885" w14:textId="77777777" w:rsidR="00861390" w:rsidRDefault="00000000">
      <w:pPr>
        <w:ind w:left="400"/>
      </w:pPr>
      <w:r>
        <w:rPr>
          <w:sz w:val="20"/>
        </w:rPr>
        <w:t>Value = 2.0 Label = 1-1.5 hours</w:t>
      </w:r>
    </w:p>
    <w:p w14:paraId="67E7CA3C" w14:textId="77777777" w:rsidR="00861390" w:rsidRDefault="00000000">
      <w:pPr>
        <w:ind w:left="400"/>
      </w:pPr>
      <w:r>
        <w:rPr>
          <w:sz w:val="20"/>
        </w:rPr>
        <w:t>Value = 3.0 Label = 1.5-2 hours</w:t>
      </w:r>
    </w:p>
    <w:p w14:paraId="42464A6C" w14:textId="77777777" w:rsidR="00861390" w:rsidRDefault="00000000">
      <w:pPr>
        <w:ind w:left="400"/>
      </w:pPr>
      <w:r>
        <w:rPr>
          <w:sz w:val="20"/>
        </w:rPr>
        <w:t>Value = 4.0 Label = More than 2 hours</w:t>
      </w:r>
    </w:p>
    <w:p w14:paraId="1DA1D6EC" w14:textId="77777777" w:rsidR="00861390" w:rsidRDefault="00861390"/>
    <w:p w14:paraId="64BECC5C" w14:textId="77777777" w:rsidR="00861390" w:rsidRDefault="00000000">
      <w:r>
        <w:rPr>
          <w:b/>
        </w:rPr>
        <w:lastRenderedPageBreak/>
        <w:t xml:space="preserve">Pos. = 210 Variable = Hours_Travel_Saturday </w:t>
      </w:r>
      <w:r>
        <w:rPr>
          <w:i/>
        </w:rPr>
        <w:t>Variable label = How many hours did you spend travelling last Saturday?</w:t>
      </w:r>
    </w:p>
    <w:p w14:paraId="06B2E135" w14:textId="5162CF80" w:rsidR="00861390" w:rsidRDefault="00000000">
      <w:r>
        <w:t>This variable is numeric</w:t>
      </w:r>
    </w:p>
    <w:p w14:paraId="1776646E" w14:textId="77777777" w:rsidR="00861390" w:rsidRDefault="00000000">
      <w:r>
        <w:t>Value label information for Hours_Travel_Saturday</w:t>
      </w:r>
    </w:p>
    <w:p w14:paraId="33F78FF3" w14:textId="77777777" w:rsidR="00861390" w:rsidRDefault="00000000">
      <w:pPr>
        <w:ind w:left="400"/>
      </w:pPr>
      <w:r>
        <w:rPr>
          <w:sz w:val="20"/>
        </w:rPr>
        <w:t>Value = 1.0 Label = 0.5-1 hour</w:t>
      </w:r>
    </w:p>
    <w:p w14:paraId="3B5A3BC3" w14:textId="77777777" w:rsidR="00861390" w:rsidRDefault="00000000">
      <w:pPr>
        <w:ind w:left="400"/>
      </w:pPr>
      <w:r>
        <w:rPr>
          <w:sz w:val="20"/>
        </w:rPr>
        <w:t>Value = 2.0 Label = 1-1.5 hours</w:t>
      </w:r>
    </w:p>
    <w:p w14:paraId="0FB3838E" w14:textId="77777777" w:rsidR="00861390" w:rsidRDefault="00000000">
      <w:pPr>
        <w:ind w:left="400"/>
      </w:pPr>
      <w:r>
        <w:rPr>
          <w:sz w:val="20"/>
        </w:rPr>
        <w:t>Value = 3.0 Label = 1.5-2 hours</w:t>
      </w:r>
    </w:p>
    <w:p w14:paraId="74CA9EA6" w14:textId="77777777" w:rsidR="00861390" w:rsidRDefault="00000000">
      <w:pPr>
        <w:ind w:left="400"/>
      </w:pPr>
      <w:r>
        <w:rPr>
          <w:sz w:val="20"/>
        </w:rPr>
        <w:t>Value = 4.0 Label = More than 2 hours</w:t>
      </w:r>
    </w:p>
    <w:p w14:paraId="1C352BC3" w14:textId="77777777" w:rsidR="00861390" w:rsidRDefault="00861390"/>
    <w:p w14:paraId="3EDC8938" w14:textId="77777777" w:rsidR="00861390" w:rsidRDefault="00000000">
      <w:r>
        <w:rPr>
          <w:b/>
        </w:rPr>
        <w:t xml:space="preserve">Pos. = 211 Variable = Income </w:t>
      </w:r>
      <w:r>
        <w:rPr>
          <w:i/>
        </w:rPr>
        <w:t>Variable label = Income</w:t>
      </w:r>
    </w:p>
    <w:p w14:paraId="2D88F7B8" w14:textId="56BF3844" w:rsidR="00861390" w:rsidRDefault="00000000">
      <w:r>
        <w:t>This variable is numeric</w:t>
      </w:r>
    </w:p>
    <w:p w14:paraId="7A942788" w14:textId="77777777" w:rsidR="00861390" w:rsidRDefault="00000000">
      <w:r>
        <w:t>Value label information for Income</w:t>
      </w:r>
    </w:p>
    <w:p w14:paraId="20BD7682" w14:textId="77777777" w:rsidR="00861390" w:rsidRDefault="00000000">
      <w:pPr>
        <w:ind w:left="400"/>
      </w:pPr>
      <w:r>
        <w:rPr>
          <w:sz w:val="20"/>
        </w:rPr>
        <w:t>Value = 1.0 Label = very low</w:t>
      </w:r>
    </w:p>
    <w:p w14:paraId="1F78147F" w14:textId="77777777" w:rsidR="00861390" w:rsidRDefault="00000000">
      <w:pPr>
        <w:ind w:left="400"/>
      </w:pPr>
      <w:r>
        <w:rPr>
          <w:sz w:val="20"/>
        </w:rPr>
        <w:t>Value = 2.0 Label = low</w:t>
      </w:r>
    </w:p>
    <w:p w14:paraId="5CB7199C" w14:textId="77777777" w:rsidR="00861390" w:rsidRDefault="00000000">
      <w:pPr>
        <w:ind w:left="400"/>
      </w:pPr>
      <w:r>
        <w:rPr>
          <w:sz w:val="20"/>
        </w:rPr>
        <w:t>Value = 3.0 Label = medium</w:t>
      </w:r>
    </w:p>
    <w:p w14:paraId="775E6ED4" w14:textId="77777777" w:rsidR="00861390" w:rsidRDefault="00000000">
      <w:pPr>
        <w:ind w:left="400"/>
      </w:pPr>
      <w:r>
        <w:rPr>
          <w:sz w:val="20"/>
        </w:rPr>
        <w:t>Value = 4.0 Label = high</w:t>
      </w:r>
    </w:p>
    <w:p w14:paraId="7CCEB033" w14:textId="77777777" w:rsidR="00861390" w:rsidRDefault="00000000">
      <w:pPr>
        <w:ind w:left="400"/>
      </w:pPr>
      <w:r>
        <w:rPr>
          <w:sz w:val="20"/>
        </w:rPr>
        <w:t>Value = 5.0 Label = very high</w:t>
      </w:r>
    </w:p>
    <w:p w14:paraId="204A9807" w14:textId="77777777" w:rsidR="00861390" w:rsidRDefault="00000000">
      <w:pPr>
        <w:ind w:left="400"/>
      </w:pPr>
      <w:r>
        <w:rPr>
          <w:sz w:val="20"/>
        </w:rPr>
        <w:t>Value = 99.0 Label = prefer not to say</w:t>
      </w:r>
    </w:p>
    <w:p w14:paraId="68B715FD" w14:textId="77777777" w:rsidR="00861390" w:rsidRDefault="00861390"/>
    <w:p w14:paraId="52D375C2" w14:textId="77777777" w:rsidR="00861390" w:rsidRDefault="00000000">
      <w:r>
        <w:rPr>
          <w:b/>
        </w:rPr>
        <w:t xml:space="preserve">Pos. = 212 Variable = Education_Level </w:t>
      </w:r>
      <w:r>
        <w:rPr>
          <w:i/>
        </w:rPr>
        <w:t>Variable label = Which of the below best describes your educational qualifications?</w:t>
      </w:r>
    </w:p>
    <w:p w14:paraId="15596E11" w14:textId="00DE6F95" w:rsidR="00861390" w:rsidRDefault="00000000">
      <w:r>
        <w:t>This variable is numeric</w:t>
      </w:r>
    </w:p>
    <w:p w14:paraId="22E04CCE" w14:textId="77777777" w:rsidR="00861390" w:rsidRDefault="00000000">
      <w:r>
        <w:t>Value label information for Education_Level</w:t>
      </w:r>
    </w:p>
    <w:p w14:paraId="11EF5162" w14:textId="77777777" w:rsidR="00861390" w:rsidRDefault="00000000">
      <w:pPr>
        <w:ind w:left="400"/>
      </w:pPr>
      <w:r>
        <w:rPr>
          <w:sz w:val="20"/>
        </w:rPr>
        <w:t>Value = 1.0 Label = Compulsory school (grundskola)</w:t>
      </w:r>
    </w:p>
    <w:p w14:paraId="2511C836" w14:textId="77777777" w:rsidR="00861390" w:rsidRDefault="00000000">
      <w:pPr>
        <w:ind w:left="400"/>
      </w:pPr>
      <w:r>
        <w:rPr>
          <w:sz w:val="20"/>
        </w:rPr>
        <w:t>Value = 2.0 Label = Primary education</w:t>
      </w:r>
    </w:p>
    <w:p w14:paraId="363A8E85" w14:textId="77777777" w:rsidR="00861390" w:rsidRDefault="00000000">
      <w:pPr>
        <w:ind w:left="400"/>
      </w:pPr>
      <w:r>
        <w:rPr>
          <w:sz w:val="20"/>
        </w:rPr>
        <w:t>Value = 3.0 Label = Secondary education: vmbo, mulo, onderbouw havo/vwo</w:t>
      </w:r>
    </w:p>
    <w:p w14:paraId="7F7A420E" w14:textId="77777777" w:rsidR="00861390" w:rsidRDefault="00000000">
      <w:pPr>
        <w:ind w:left="400"/>
      </w:pPr>
      <w:r>
        <w:rPr>
          <w:sz w:val="20"/>
        </w:rPr>
        <w:t>Value = 4.0 Label = GCSE grade D – G; CSE below grade 1; NVQ level 1; GNVQ Foundation level; or equivalent</w:t>
      </w:r>
    </w:p>
    <w:p w14:paraId="104506B4" w14:textId="77777777" w:rsidR="00861390" w:rsidRDefault="00000000">
      <w:pPr>
        <w:ind w:left="400"/>
      </w:pPr>
      <w:r>
        <w:rPr>
          <w:sz w:val="20"/>
        </w:rPr>
        <w:lastRenderedPageBreak/>
        <w:t>Value = 5.0 Label = GCSE grade A* - C; O level; CSE grade 1; NVQ level 2; GNVQ intermediate; or equivalent</w:t>
      </w:r>
    </w:p>
    <w:p w14:paraId="431EE55B" w14:textId="77777777" w:rsidR="00861390" w:rsidRDefault="00000000">
      <w:pPr>
        <w:ind w:left="400"/>
      </w:pPr>
      <w:r>
        <w:rPr>
          <w:sz w:val="20"/>
        </w:rPr>
        <w:t>Value = 6.0 Label = Secondary education: bovenbouw havo/vwo</w:t>
      </w:r>
    </w:p>
    <w:p w14:paraId="1351B638" w14:textId="77777777" w:rsidR="00861390" w:rsidRDefault="00000000">
      <w:pPr>
        <w:ind w:left="400"/>
      </w:pPr>
      <w:r>
        <w:rPr>
          <w:sz w:val="20"/>
        </w:rPr>
        <w:t>Value = 7.0 Label = Upper secondary school (Gymnasium)</w:t>
      </w:r>
    </w:p>
    <w:p w14:paraId="40C833DF" w14:textId="77777777" w:rsidR="00861390" w:rsidRDefault="00000000">
      <w:pPr>
        <w:ind w:left="400"/>
      </w:pPr>
      <w:r>
        <w:rPr>
          <w:sz w:val="20"/>
        </w:rPr>
        <w:t>Value = 8.0 Label = A level; AS level; NVQ level 3; GNVQ Advanced; or equivalent</w:t>
      </w:r>
    </w:p>
    <w:p w14:paraId="5B7ACE52" w14:textId="77777777" w:rsidR="00861390" w:rsidRDefault="00000000">
      <w:pPr>
        <w:ind w:left="400"/>
      </w:pPr>
      <w:r>
        <w:rPr>
          <w:sz w:val="20"/>
        </w:rPr>
        <w:t>Value = 9.0 Label = Tertiary education: mbo1</w:t>
      </w:r>
    </w:p>
    <w:p w14:paraId="114A179A" w14:textId="77777777" w:rsidR="00861390" w:rsidRDefault="00000000">
      <w:pPr>
        <w:ind w:left="400"/>
      </w:pPr>
      <w:r>
        <w:rPr>
          <w:sz w:val="20"/>
        </w:rPr>
        <w:t>Value = 10.0 Label = Tertiary education: mbo2-4, hbs</w:t>
      </w:r>
    </w:p>
    <w:p w14:paraId="6278336E" w14:textId="77777777" w:rsidR="00861390" w:rsidRDefault="00000000">
      <w:pPr>
        <w:ind w:left="400"/>
      </w:pPr>
      <w:r>
        <w:rPr>
          <w:sz w:val="20"/>
        </w:rPr>
        <w:t>Value = 11.0 Label = Tertiary education: university of applied sciences / university bachelor</w:t>
      </w:r>
    </w:p>
    <w:p w14:paraId="3859DD8D" w14:textId="77777777" w:rsidR="00861390" w:rsidRDefault="00000000">
      <w:pPr>
        <w:ind w:left="400"/>
      </w:pPr>
      <w:r>
        <w:rPr>
          <w:sz w:val="20"/>
        </w:rPr>
        <w:t>Value = 12.0 Label = First degree level qualification Degree, or degree level equivalent (e.g., BA; BSc)</w:t>
      </w:r>
    </w:p>
    <w:p w14:paraId="6A9534D9" w14:textId="77777777" w:rsidR="00861390" w:rsidRDefault="00000000">
      <w:pPr>
        <w:ind w:left="400"/>
      </w:pPr>
      <w:r>
        <w:rPr>
          <w:sz w:val="20"/>
        </w:rPr>
        <w:t>Value = 13.0 Label = Tertiary education: university of applied sciences / university master / PhD</w:t>
      </w:r>
    </w:p>
    <w:p w14:paraId="791965BC" w14:textId="77777777" w:rsidR="00861390" w:rsidRDefault="00000000">
      <w:pPr>
        <w:ind w:left="400"/>
      </w:pPr>
      <w:r>
        <w:rPr>
          <w:sz w:val="20"/>
        </w:rPr>
        <w:t>Value = 14.0 Label = Higher degree or postgraduate qualifications (e.g., M.A., MSc., M.Ed., Ph.D. etc)</w:t>
      </w:r>
    </w:p>
    <w:p w14:paraId="5E60D5A1" w14:textId="77777777" w:rsidR="00861390" w:rsidRDefault="00000000">
      <w:pPr>
        <w:ind w:left="400"/>
      </w:pPr>
      <w:r>
        <w:rPr>
          <w:sz w:val="20"/>
        </w:rPr>
        <w:t>Value = 15.0 Label = Other</w:t>
      </w:r>
    </w:p>
    <w:p w14:paraId="43F076E7" w14:textId="77777777" w:rsidR="00861390" w:rsidRDefault="00000000">
      <w:pPr>
        <w:ind w:left="400"/>
      </w:pPr>
      <w:r>
        <w:rPr>
          <w:sz w:val="20"/>
        </w:rPr>
        <w:t>Value = 99.0 Label = Prefer not to say</w:t>
      </w:r>
    </w:p>
    <w:p w14:paraId="7B0E4798" w14:textId="77777777" w:rsidR="00861390" w:rsidRDefault="00861390"/>
    <w:p w14:paraId="6DDD7D97" w14:textId="77777777" w:rsidR="00861390" w:rsidRDefault="00000000">
      <w:r>
        <w:rPr>
          <w:b/>
        </w:rPr>
        <w:t xml:space="preserve">Pos. = 213 Variable = Birthplace </w:t>
      </w:r>
      <w:r>
        <w:rPr>
          <w:i/>
        </w:rPr>
        <w:t>Variable label = Where were you born?</w:t>
      </w:r>
    </w:p>
    <w:p w14:paraId="6527EEEF" w14:textId="706B69AA" w:rsidR="00861390" w:rsidRDefault="00000000">
      <w:r>
        <w:t>This variable is numeric</w:t>
      </w:r>
    </w:p>
    <w:p w14:paraId="48062203" w14:textId="77777777" w:rsidR="00861390" w:rsidRDefault="00000000">
      <w:r>
        <w:t>Value label information for Birthplace</w:t>
      </w:r>
    </w:p>
    <w:p w14:paraId="2E53A91A" w14:textId="77777777" w:rsidR="00861390" w:rsidRDefault="00000000">
      <w:pPr>
        <w:ind w:left="400"/>
      </w:pPr>
      <w:r>
        <w:rPr>
          <w:sz w:val="20"/>
        </w:rPr>
        <w:t>Value = 1.0 Label = Africa</w:t>
      </w:r>
    </w:p>
    <w:p w14:paraId="5A8B2662" w14:textId="77777777" w:rsidR="00861390" w:rsidRDefault="00000000">
      <w:pPr>
        <w:ind w:left="400"/>
      </w:pPr>
      <w:r>
        <w:rPr>
          <w:sz w:val="20"/>
        </w:rPr>
        <w:t>Value = 2.0 Label = Asia, Oceania</w:t>
      </w:r>
    </w:p>
    <w:p w14:paraId="274C5292" w14:textId="77777777" w:rsidR="00861390" w:rsidRDefault="00000000">
      <w:pPr>
        <w:ind w:left="400"/>
      </w:pPr>
      <w:r>
        <w:rPr>
          <w:sz w:val="20"/>
        </w:rPr>
        <w:t>Value = 3.0 Label = Belgium and Germany</w:t>
      </w:r>
    </w:p>
    <w:p w14:paraId="36088421" w14:textId="77777777" w:rsidR="00861390" w:rsidRDefault="00000000">
      <w:pPr>
        <w:ind w:left="400"/>
      </w:pPr>
      <w:r>
        <w:rPr>
          <w:sz w:val="20"/>
        </w:rPr>
        <w:t>Value = 4.0 Label = European countries</w:t>
      </w:r>
    </w:p>
    <w:p w14:paraId="7FC1BEB3" w14:textId="77777777" w:rsidR="00861390" w:rsidRDefault="00000000">
      <w:pPr>
        <w:ind w:left="400"/>
      </w:pPr>
      <w:r>
        <w:rPr>
          <w:sz w:val="20"/>
        </w:rPr>
        <w:t>Value = 5.0 Label = Ireland</w:t>
      </w:r>
    </w:p>
    <w:p w14:paraId="46BDDBA1" w14:textId="77777777" w:rsidR="00861390" w:rsidRDefault="00000000">
      <w:pPr>
        <w:ind w:left="400"/>
      </w:pPr>
      <w:r>
        <w:rPr>
          <w:sz w:val="20"/>
        </w:rPr>
        <w:t>Value = 6.0 Label = Netherlands</w:t>
      </w:r>
    </w:p>
    <w:p w14:paraId="7C9F7A0A" w14:textId="77777777" w:rsidR="00861390" w:rsidRDefault="00000000">
      <w:pPr>
        <w:ind w:left="400"/>
      </w:pPr>
      <w:r>
        <w:rPr>
          <w:sz w:val="20"/>
        </w:rPr>
        <w:t>Value = 7.0 Label = North America</w:t>
      </w:r>
    </w:p>
    <w:p w14:paraId="0D19C793" w14:textId="77777777" w:rsidR="00861390" w:rsidRDefault="00000000">
      <w:pPr>
        <w:ind w:left="400"/>
      </w:pPr>
      <w:r>
        <w:rPr>
          <w:sz w:val="20"/>
        </w:rPr>
        <w:t>Value = 8.0 Label = Other European countries</w:t>
      </w:r>
    </w:p>
    <w:p w14:paraId="310A0248" w14:textId="77777777" w:rsidR="00861390" w:rsidRDefault="00000000">
      <w:pPr>
        <w:ind w:left="400"/>
      </w:pPr>
      <w:r>
        <w:rPr>
          <w:sz w:val="20"/>
        </w:rPr>
        <w:t>Value = 9.0 Label = Other Nordic countries</w:t>
      </w:r>
    </w:p>
    <w:p w14:paraId="6806609E" w14:textId="77777777" w:rsidR="00861390" w:rsidRDefault="00000000">
      <w:pPr>
        <w:ind w:left="400"/>
      </w:pPr>
      <w:r>
        <w:rPr>
          <w:sz w:val="20"/>
        </w:rPr>
        <w:t>Value = 10.0 Label = South America</w:t>
      </w:r>
    </w:p>
    <w:p w14:paraId="57B56CC8" w14:textId="77777777" w:rsidR="00861390" w:rsidRDefault="00000000">
      <w:pPr>
        <w:ind w:left="400"/>
      </w:pPr>
      <w:r>
        <w:rPr>
          <w:sz w:val="20"/>
        </w:rPr>
        <w:lastRenderedPageBreak/>
        <w:t>Value = 11.0 Label = Sweden</w:t>
      </w:r>
    </w:p>
    <w:p w14:paraId="661B1743" w14:textId="77777777" w:rsidR="00861390" w:rsidRDefault="00000000">
      <w:pPr>
        <w:ind w:left="400"/>
      </w:pPr>
      <w:r>
        <w:rPr>
          <w:sz w:val="20"/>
        </w:rPr>
        <w:t>Value = 12.0 Label = UK</w:t>
      </w:r>
    </w:p>
    <w:p w14:paraId="385840AE" w14:textId="77777777" w:rsidR="00861390" w:rsidRDefault="00000000">
      <w:pPr>
        <w:ind w:left="400"/>
      </w:pPr>
      <w:r>
        <w:rPr>
          <w:sz w:val="20"/>
        </w:rPr>
        <w:t>Value = 13.0 Label = None of the above</w:t>
      </w:r>
    </w:p>
    <w:p w14:paraId="2CB616CC" w14:textId="77777777" w:rsidR="00861390" w:rsidRDefault="00000000">
      <w:pPr>
        <w:ind w:left="400"/>
      </w:pPr>
      <w:r>
        <w:rPr>
          <w:sz w:val="20"/>
        </w:rPr>
        <w:t>Value = 99.0 Label = Prefer not to say</w:t>
      </w:r>
    </w:p>
    <w:p w14:paraId="609563CD" w14:textId="77777777" w:rsidR="00861390" w:rsidRDefault="00861390"/>
    <w:p w14:paraId="5E22AB8D" w14:textId="77777777" w:rsidR="00861390" w:rsidRDefault="00000000">
      <w:r>
        <w:rPr>
          <w:b/>
        </w:rPr>
        <w:t xml:space="preserve">Pos. = 214 Variable = Long_Standing_Conditions </w:t>
      </w:r>
      <w:r>
        <w:rPr>
          <w:i/>
        </w:rPr>
        <w:t>Variable label = Do you have any of the following long-standing conditions? Select all that apply</w:t>
      </w:r>
    </w:p>
    <w:p w14:paraId="784B96F9" w14:textId="3A5C839F" w:rsidR="00861390" w:rsidRDefault="00000000">
      <w:pPr>
        <w:rPr>
          <w:rFonts w:eastAsia="宋体"/>
          <w:lang w:eastAsia="zh-CN"/>
        </w:rPr>
      </w:pPr>
      <w:r>
        <w:t xml:space="preserve">This variable is </w:t>
      </w:r>
      <w:r w:rsidR="00445448">
        <w:rPr>
          <w:rFonts w:eastAsia="宋体" w:hint="eastAsia"/>
          <w:lang w:eastAsia="zh-CN"/>
        </w:rPr>
        <w:t>string</w:t>
      </w:r>
    </w:p>
    <w:p w14:paraId="468CCD76" w14:textId="77777777" w:rsidR="00445448" w:rsidRPr="00445448" w:rsidRDefault="00445448">
      <w:pPr>
        <w:rPr>
          <w:rFonts w:eastAsia="宋体" w:hint="eastAsia"/>
          <w:lang w:eastAsia="zh-CN"/>
        </w:rPr>
      </w:pPr>
    </w:p>
    <w:p w14:paraId="06EBD063" w14:textId="77777777" w:rsidR="00861390" w:rsidRDefault="00000000">
      <w:r>
        <w:rPr>
          <w:b/>
        </w:rPr>
        <w:t xml:space="preserve">Pos. = 215 Variable = Postal_Code </w:t>
      </w:r>
      <w:r>
        <w:rPr>
          <w:i/>
        </w:rPr>
        <w:t>Variable label = What is (the first part of) the postal code of your residence?</w:t>
      </w:r>
    </w:p>
    <w:p w14:paraId="1BEF5559" w14:textId="5D6D877D" w:rsidR="00861390" w:rsidRPr="003D69EA" w:rsidRDefault="00000000">
      <w:pPr>
        <w:rPr>
          <w:rFonts w:eastAsia="宋体" w:hint="eastAsia"/>
          <w:lang w:eastAsia="zh-CN"/>
        </w:rPr>
      </w:pPr>
      <w:r>
        <w:t xml:space="preserve">This variable is </w:t>
      </w:r>
      <w:r w:rsidR="00902D63">
        <w:rPr>
          <w:rFonts w:eastAsia="宋体" w:hint="eastAsia"/>
          <w:lang w:eastAsia="zh-CN"/>
        </w:rPr>
        <w:t>string</w:t>
      </w:r>
    </w:p>
    <w:sectPr w:rsidR="00861390" w:rsidRPr="003D69E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89853045">
    <w:abstractNumId w:val="8"/>
  </w:num>
  <w:num w:numId="2" w16cid:durableId="1769810663">
    <w:abstractNumId w:val="6"/>
  </w:num>
  <w:num w:numId="3" w16cid:durableId="304899660">
    <w:abstractNumId w:val="5"/>
  </w:num>
  <w:num w:numId="4" w16cid:durableId="1520124395">
    <w:abstractNumId w:val="4"/>
  </w:num>
  <w:num w:numId="5" w16cid:durableId="1123309323">
    <w:abstractNumId w:val="7"/>
  </w:num>
  <w:num w:numId="6" w16cid:durableId="337318415">
    <w:abstractNumId w:val="3"/>
  </w:num>
  <w:num w:numId="7" w16cid:durableId="231618782">
    <w:abstractNumId w:val="2"/>
  </w:num>
  <w:num w:numId="8" w16cid:durableId="962806089">
    <w:abstractNumId w:val="1"/>
  </w:num>
  <w:num w:numId="9" w16cid:durableId="1631782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296F"/>
    <w:rsid w:val="0022320D"/>
    <w:rsid w:val="0029639D"/>
    <w:rsid w:val="00326F90"/>
    <w:rsid w:val="003D69EA"/>
    <w:rsid w:val="00445448"/>
    <w:rsid w:val="00861390"/>
    <w:rsid w:val="00902D63"/>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2051CF"/>
  <w14:defaultImageDpi w14:val="300"/>
  <w15:docId w15:val="{1F935C83-19DD-40F0-97AE-C1CAECA0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16621</Words>
  <Characters>76294</Characters>
  <Application>Microsoft Office Word</Application>
  <DocSecurity>0</DocSecurity>
  <Lines>2461</Lines>
  <Paragraphs>2322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Zihao An</cp:lastModifiedBy>
  <cp:revision>5</cp:revision>
  <dcterms:created xsi:type="dcterms:W3CDTF">2013-12-23T23:15:00Z</dcterms:created>
  <dcterms:modified xsi:type="dcterms:W3CDTF">2025-03-03T10:01:00Z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bc7ebf02b16513dabb4fea5cd9fbd52ac89016cc9c876f108f30b9a5e616d9e0</vt:lpwstr>
  </property>
</Properties>
</file>